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0894" w:rsidRPr="006C0570" w:rsidRDefault="00264E1C" w:rsidP="000A3283">
      <w:pPr>
        <w:pStyle w:val="Tytu"/>
        <w:tabs>
          <w:tab w:val="left" w:pos="851"/>
        </w:tabs>
        <w:spacing w:line="360" w:lineRule="auto"/>
        <w:jc w:val="center"/>
        <w:rPr>
          <w:b/>
          <w:color w:val="92D050"/>
          <w:sz w:val="44"/>
          <w:szCs w:val="44"/>
        </w:rPr>
      </w:pPr>
      <w:r>
        <w:rPr>
          <w:b/>
          <w:color w:val="92D050"/>
          <w:sz w:val="44"/>
          <w:szCs w:val="44"/>
        </w:rPr>
        <w:t>TRÓJ</w:t>
      </w:r>
      <w:r w:rsidR="000A3283" w:rsidRPr="006C0570">
        <w:rPr>
          <w:b/>
          <w:color w:val="92D050"/>
          <w:sz w:val="44"/>
          <w:szCs w:val="44"/>
        </w:rPr>
        <w:t>KĄTY</w:t>
      </w:r>
    </w:p>
    <w:p w:rsidR="00C123B1" w:rsidRDefault="00C123B1" w:rsidP="000A3283">
      <w:pPr>
        <w:rPr>
          <w:lang w:eastAsia="pl-PL"/>
        </w:rPr>
      </w:pPr>
    </w:p>
    <w:p w:rsidR="00C43D25" w:rsidRPr="00C43D25" w:rsidRDefault="00C43D25" w:rsidP="00C43D25">
      <w:pPr>
        <w:pStyle w:val="Tytu"/>
        <w:tabs>
          <w:tab w:val="left" w:pos="426"/>
        </w:tabs>
        <w:spacing w:line="276" w:lineRule="auto"/>
        <w:rPr>
          <w:b/>
          <w:noProof/>
          <w:color w:val="215868"/>
          <w:sz w:val="32"/>
          <w:szCs w:val="28"/>
        </w:rPr>
      </w:pPr>
      <w:r w:rsidRPr="00C43D25">
        <w:rPr>
          <w:b/>
          <w:noProof/>
          <w:color w:val="215868"/>
          <w:sz w:val="32"/>
          <w:szCs w:val="28"/>
        </w:rPr>
        <w:t xml:space="preserve">Podział trójkątów </w:t>
      </w:r>
    </w:p>
    <w:p w:rsidR="000A3283" w:rsidRDefault="00C43D25" w:rsidP="00C43D25">
      <w:pPr>
        <w:pStyle w:val="Tytu"/>
        <w:tabs>
          <w:tab w:val="left" w:pos="426"/>
        </w:tabs>
        <w:spacing w:line="276" w:lineRule="auto"/>
        <w:rPr>
          <w:noProof/>
          <w:color w:val="215868"/>
          <w:sz w:val="32"/>
          <w:szCs w:val="28"/>
        </w:rPr>
      </w:pPr>
      <w:r w:rsidRPr="00C43D25">
        <w:rPr>
          <w:noProof/>
          <w:color w:val="215868"/>
          <w:sz w:val="32"/>
          <w:szCs w:val="28"/>
        </w:rPr>
        <w:t>Trójkąty dzie</w:t>
      </w:r>
      <w:bookmarkStart w:id="0" w:name="_GoBack"/>
      <w:bookmarkEnd w:id="0"/>
      <w:r w:rsidRPr="00C43D25">
        <w:rPr>
          <w:noProof/>
          <w:color w:val="215868"/>
          <w:sz w:val="32"/>
          <w:szCs w:val="28"/>
        </w:rPr>
        <w:t>limy pod względem dwóch kryteriów: boków i kątów</w:t>
      </w:r>
    </w:p>
    <w:p w:rsidR="00190333" w:rsidRPr="00190333" w:rsidRDefault="00190333" w:rsidP="00190333">
      <w:pPr>
        <w:rPr>
          <w:lang w:eastAsia="pl-PL"/>
        </w:rPr>
      </w:pPr>
    </w:p>
    <w:p w:rsidR="00BE79B3" w:rsidRDefault="000A3283" w:rsidP="00190333">
      <w:pPr>
        <w:pStyle w:val="Tytu"/>
        <w:tabs>
          <w:tab w:val="left" w:pos="426"/>
        </w:tabs>
        <w:spacing w:line="276" w:lineRule="auto"/>
      </w:pPr>
      <w:r w:rsidRPr="000A3283">
        <w:rPr>
          <w:noProof/>
          <w:color w:val="215868"/>
          <w:sz w:val="32"/>
          <w:szCs w:val="28"/>
        </w:rPr>
        <w:t xml:space="preserve"> </w:t>
      </w:r>
      <w:r w:rsidR="00F01CD4">
        <w:object w:dxaOrig="8568" w:dyaOrig="975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75.8pt;height:541.8pt" o:ole="">
            <v:imagedata r:id="rId9" o:title=""/>
          </v:shape>
          <o:OLEObject Type="Embed" ProgID="CorelDraw.Graphic.15" ShapeID="_x0000_i1025" DrawAspect="Content" ObjectID="_1439242181" r:id="rId10"/>
        </w:object>
      </w:r>
    </w:p>
    <w:p w:rsidR="00E33B11" w:rsidRPr="00C568E6" w:rsidRDefault="00E33B11" w:rsidP="000A3283">
      <w:pPr>
        <w:pStyle w:val="Tytu"/>
        <w:tabs>
          <w:tab w:val="left" w:pos="426"/>
        </w:tabs>
        <w:spacing w:line="276" w:lineRule="auto"/>
        <w:rPr>
          <w:b/>
          <w:noProof/>
          <w:color w:val="215868"/>
          <w:sz w:val="32"/>
          <w:szCs w:val="28"/>
        </w:rPr>
      </w:pPr>
    </w:p>
    <w:sectPr w:rsidR="00E33B11" w:rsidRPr="00C568E6" w:rsidSect="001400E4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39" w:code="9"/>
      <w:pgMar w:top="993" w:right="1134" w:bottom="851" w:left="1134" w:header="709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2C48" w:rsidRDefault="00342C48">
      <w:pPr>
        <w:spacing w:after="0" w:line="240" w:lineRule="auto"/>
      </w:pPr>
      <w:r>
        <w:separator/>
      </w:r>
    </w:p>
  </w:endnote>
  <w:endnote w:type="continuationSeparator" w:id="0">
    <w:p w:rsidR="00342C48" w:rsidRDefault="00342C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4B0E" w:rsidRDefault="00CD6123">
    <w:pPr>
      <w:pStyle w:val="Stopka"/>
    </w:pPr>
    <w:r>
      <w:rPr>
        <w:noProof/>
      </w:rPr>
      <w:drawing>
        <wp:anchor distT="0" distB="0" distL="114300" distR="114300" simplePos="0" relativeHeight="251660288" behindDoc="1" locked="0" layoutInCell="1" allowOverlap="1" wp14:anchorId="2E31983E" wp14:editId="3FAA5758">
          <wp:simplePos x="0" y="0"/>
          <wp:positionH relativeFrom="column">
            <wp:posOffset>-768350</wp:posOffset>
          </wp:positionH>
          <wp:positionV relativeFrom="paragraph">
            <wp:posOffset>-1257935</wp:posOffset>
          </wp:positionV>
          <wp:extent cx="7543800" cy="1652270"/>
          <wp:effectExtent l="0" t="0" r="0" b="5080"/>
          <wp:wrapNone/>
          <wp:docPr id="614" name="Obraz 22" descr="number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2" descr="number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43800" cy="16522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40872172"/>
      <w:docPartObj>
        <w:docPartGallery w:val="Page Numbers (Bottom of Page)"/>
        <w:docPartUnique/>
      </w:docPartObj>
    </w:sdtPr>
    <w:sdtEndPr/>
    <w:sdtContent>
      <w:p w:rsidR="00A43652" w:rsidRDefault="00A43652">
        <w:pPr>
          <w:pStyle w:val="Stopka"/>
        </w:pPr>
        <w:r>
          <w:rPr>
            <w:noProof/>
          </w:rPr>
          <mc:AlternateContent>
            <mc:Choice Requires="wpg">
              <w:drawing>
                <wp:anchor distT="0" distB="0" distL="114300" distR="114300" simplePos="0" relativeHeight="251662336" behindDoc="0" locked="0" layoutInCell="1" allowOverlap="1" wp14:anchorId="04E59620" wp14:editId="76BD0437">
                  <wp:simplePos x="0" y="0"/>
                  <wp:positionH relativeFrom="margin">
                    <wp:posOffset>6288405</wp:posOffset>
                  </wp:positionH>
                  <wp:positionV relativeFrom="page">
                    <wp:posOffset>9972040</wp:posOffset>
                  </wp:positionV>
                  <wp:extent cx="436880" cy="716915"/>
                  <wp:effectExtent l="0" t="0" r="20320" b="26035"/>
                  <wp:wrapNone/>
                  <wp:docPr id="625" name="Grupa 8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436880" cy="716915"/>
                            <a:chOff x="1743" y="14699"/>
                            <a:chExt cx="688" cy="1129"/>
                          </a:xfrm>
                        </wpg:grpSpPr>
                        <wps:wsp>
                          <wps:cNvPr id="626" name="AutoShape 77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2111" y="15387"/>
                              <a:ext cx="0" cy="441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7F7F7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27" name="Rectangle 78"/>
                          <wps:cNvSpPr>
                            <a:spLocks noChangeArrowheads="1"/>
                          </wps:cNvSpPr>
                          <wps:spPr bwMode="auto">
                            <a:xfrm>
                              <a:off x="1743" y="14699"/>
                              <a:ext cx="688" cy="688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7F7F7F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A43652" w:rsidRPr="00A43652" w:rsidRDefault="00A43652">
                                <w:pPr>
                                  <w:pStyle w:val="Stopka"/>
                                  <w:jc w:val="center"/>
                                  <w:rPr>
                                    <w:color w:val="FFFFFF" w:themeColor="background1"/>
                                    <w:sz w:val="16"/>
                                    <w:szCs w:val="16"/>
                                  </w:rPr>
                                </w:pPr>
                                <w:r w:rsidRPr="00A43652">
                                  <w:rPr>
                                    <w:color w:val="FFFFFF" w:themeColor="background1"/>
                                    <w:sz w:val="22"/>
                                    <w:szCs w:val="21"/>
                                  </w:rPr>
                                  <w:fldChar w:fldCharType="begin"/>
                                </w:r>
                                <w:r w:rsidRPr="00A43652">
                                  <w:rPr>
                                    <w:color w:val="FFFFFF" w:themeColor="background1"/>
                                  </w:rPr>
                                  <w:instrText>PAGE    \* MERGEFORMAT</w:instrText>
                                </w:r>
                                <w:r w:rsidRPr="00A43652">
                                  <w:rPr>
                                    <w:color w:val="FFFFFF" w:themeColor="background1"/>
                                    <w:sz w:val="22"/>
                                    <w:szCs w:val="21"/>
                                  </w:rPr>
                                  <w:fldChar w:fldCharType="separate"/>
                                </w:r>
                                <w:r w:rsidR="00F01CD4" w:rsidRPr="00F01CD4">
                                  <w:rPr>
                                    <w:noProof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>1</w:t>
                                </w:r>
                                <w:r w:rsidRPr="00A43652">
                                  <w:rPr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wg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id="Grupa 80" o:spid="_x0000_s1028" style="position:absolute;margin-left:495.15pt;margin-top:785.2pt;width:34.4pt;height:56.45pt;z-index:25166233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77" o:spid="_x0000_s1029" type="#_x0000_t32" style="position:absolute;left:2111;top:15387;width:0;height:441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6hPkcMAAADcAAAADwAAAGRycy9kb3ducmV2LnhtbESPQYvCMBSE78L+h/AW9qbpCluXahRZ&#10;EHoR0bqeH82zrTYvpYm1+uuNIHgcZuYbZrboTS06al1lWcH3KAJBnFtdcaFgn62GvyCcR9ZYWyYF&#10;N3KwmH8MZphoe+UtdTtfiABhl6CC0vsmkdLlJRl0I9sQB+9oW4M+yLaQusVrgJtajqMolgYrDgsl&#10;NvRXUn7eXYyCn3RiTi7Ntncvs/WhqzfN5V8q9fXZL6cgPPX+HX61U60gHsfwPBOOgJw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eoT5HDAAAA3AAAAA8AAAAAAAAAAAAA&#10;AAAAoQIAAGRycy9kb3ducmV2LnhtbFBLBQYAAAAABAAEAPkAAACRAwAAAAA=&#10;" strokecolor="#7f7f7f"/>
                  <v:rect id="Rectangle 78" o:spid="_x0000_s1030" style="position:absolute;left:1743;top:14699;width:688;height:68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K0mE8YA&#10;AADcAAAADwAAAGRycy9kb3ducmV2LnhtbESPQWvCQBSE7wX/w/KE3upGD7ZGV5HYQqEXq6Xa2yP7&#10;mo3Jvg3ZbRL/fbcg9DjMzDfMajPYWnTU+tKxgukkAUGcO11yoeDj+PLwBMIHZI21Y1JwJQ+b9ehu&#10;hal2Pb9TdwiFiBD2KSowITSplD43ZNFPXEMcvW/XWgxRtoXULfYRbms5S5K5tFhyXDDYUGYorw4/&#10;VkFldpfnt+qanfmzy0770C++Tnul7sfDdgki0BD+w7f2q1Ywnz3C35l4BOT6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K0mE8YAAADcAAAADwAAAAAAAAAAAAAAAACYAgAAZHJz&#10;L2Rvd25yZXYueG1sUEsFBgAAAAAEAAQA9QAAAIsDAAAAAA==&#10;" filled="f" strokecolor="#7f7f7f">
                    <v:textbox>
                      <w:txbxContent>
                        <w:p w:rsidR="00A43652" w:rsidRPr="00A43652" w:rsidRDefault="00A43652">
                          <w:pPr>
                            <w:pStyle w:val="Stopka"/>
                            <w:jc w:val="center"/>
                            <w:rPr>
                              <w:color w:val="FFFFFF" w:themeColor="background1"/>
                              <w:sz w:val="16"/>
                              <w:szCs w:val="16"/>
                            </w:rPr>
                          </w:pPr>
                          <w:r w:rsidRPr="00A43652">
                            <w:rPr>
                              <w:color w:val="FFFFFF" w:themeColor="background1"/>
                              <w:sz w:val="22"/>
                              <w:szCs w:val="21"/>
                            </w:rPr>
                            <w:fldChar w:fldCharType="begin"/>
                          </w:r>
                          <w:r w:rsidRPr="00A43652">
                            <w:rPr>
                              <w:color w:val="FFFFFF" w:themeColor="background1"/>
                            </w:rPr>
                            <w:instrText>PAGE    \* MERGEFORMAT</w:instrText>
                          </w:r>
                          <w:r w:rsidRPr="00A43652">
                            <w:rPr>
                              <w:color w:val="FFFFFF" w:themeColor="background1"/>
                              <w:sz w:val="22"/>
                              <w:szCs w:val="21"/>
                            </w:rPr>
                            <w:fldChar w:fldCharType="separate"/>
                          </w:r>
                          <w:r w:rsidR="00F01CD4" w:rsidRPr="00F01CD4">
                            <w:rPr>
                              <w:noProof/>
                              <w:color w:val="FFFFFF" w:themeColor="background1"/>
                              <w:sz w:val="16"/>
                              <w:szCs w:val="16"/>
                            </w:rPr>
                            <w:t>1</w:t>
                          </w:r>
                          <w:r w:rsidRPr="00A43652">
                            <w:rPr>
                              <w:color w:val="FFFFFF" w:themeColor="background1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v:textbox>
                  </v:rect>
                  <w10:wrap anchorx="margin" anchory="page"/>
                </v:group>
              </w:pict>
            </mc:Fallback>
          </mc:AlternateContent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A6E" w:rsidRDefault="00CD6123" w:rsidP="00391A6E">
    <w:pPr>
      <w:pStyle w:val="Stopka"/>
      <w:ind w:hanging="990"/>
    </w:pPr>
    <w:r>
      <w:rPr>
        <w:noProof/>
      </w:rPr>
      <w:drawing>
        <wp:anchor distT="0" distB="0" distL="114300" distR="114300" simplePos="0" relativeHeight="251659264" behindDoc="1" locked="0" layoutInCell="1" allowOverlap="1" wp14:anchorId="171C8264" wp14:editId="3BC305D4">
          <wp:simplePos x="0" y="0"/>
          <wp:positionH relativeFrom="column">
            <wp:posOffset>-768350</wp:posOffset>
          </wp:positionH>
          <wp:positionV relativeFrom="paragraph">
            <wp:posOffset>-1257935</wp:posOffset>
          </wp:positionV>
          <wp:extent cx="6772275" cy="1652270"/>
          <wp:effectExtent l="0" t="0" r="9525" b="5080"/>
          <wp:wrapNone/>
          <wp:docPr id="608" name="Obraz 21" descr="number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1" descr="number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72275" cy="16522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2C48" w:rsidRDefault="00342C48">
      <w:pPr>
        <w:spacing w:after="0" w:line="240" w:lineRule="auto"/>
      </w:pPr>
      <w:r>
        <w:separator/>
      </w:r>
    </w:p>
  </w:footnote>
  <w:footnote w:type="continuationSeparator" w:id="0">
    <w:p w:rsidR="00342C48" w:rsidRDefault="00342C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641F" w:rsidRDefault="00CD6123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C37FFAD" wp14:editId="2B5852E9">
              <wp:simplePos x="0" y="0"/>
              <wp:positionH relativeFrom="page">
                <wp:posOffset>6964680</wp:posOffset>
              </wp:positionH>
              <wp:positionV relativeFrom="page">
                <wp:posOffset>1394460</wp:posOffset>
              </wp:positionV>
              <wp:extent cx="409575" cy="7101840"/>
              <wp:effectExtent l="0" t="0" r="0" b="3810"/>
              <wp:wrapNone/>
              <wp:docPr id="616" name="Pole tekstowe 39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09575" cy="71018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666666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2641F" w:rsidRPr="002C4363" w:rsidRDefault="00C43D25">
                          <w:pPr>
                            <w:jc w:val="center"/>
                            <w:rPr>
                              <w:color w:val="FFFFFF"/>
                            </w:rPr>
                          </w:pPr>
                          <w:r>
                            <w:rPr>
                              <w:rFonts w:ascii="Times New Roman" w:hAnsi="Times New Roman"/>
                              <w:color w:val="FFFFFF" w:themeColor="background1"/>
                              <w:sz w:val="24"/>
                              <w:szCs w:val="24"/>
                            </w:rPr>
                            <w:t>Trójk</w:t>
                          </w:r>
                          <w:r w:rsidR="000A3283">
                            <w:rPr>
                              <w:rFonts w:ascii="Times New Roman" w:hAnsi="Times New Roman"/>
                              <w:color w:val="FFFFFF" w:themeColor="background1"/>
                              <w:sz w:val="24"/>
                              <w:szCs w:val="24"/>
                            </w:rPr>
                            <w:t>ąty</w:t>
                          </w:r>
                          <w:r w:rsidR="006914D9">
                            <w:rPr>
                              <w:rFonts w:ascii="Times New Roman" w:hAnsi="Times New Roman"/>
                              <w:color w:val="FFFFFF" w:themeColor="background1"/>
                              <w:sz w:val="24"/>
                              <w:szCs w:val="24"/>
                            </w:rPr>
                            <w:t>.</w:t>
                          </w:r>
                          <w:r w:rsidR="00A45772" w:rsidRPr="00445235">
                            <w:rPr>
                              <w:color w:val="FFFFFF" w:themeColor="background1"/>
                            </w:rPr>
                            <w:t xml:space="preserve">  </w:t>
                          </w:r>
                          <w:r w:rsidR="00445235" w:rsidRPr="005E12F5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t>III etap edukacyjny</w:t>
                          </w:r>
                        </w:p>
                        <w:p w:rsidR="00B2641F" w:rsidRPr="002C4363" w:rsidRDefault="00B2641F">
                          <w:pPr>
                            <w:jc w:val="center"/>
                            <w:rPr>
                              <w:color w:val="FFFFFF"/>
                            </w:rPr>
                          </w:pPr>
                        </w:p>
                      </w:txbxContent>
                    </wps:txbx>
                    <wps:bodyPr rot="0" vert="vert270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395" o:spid="_x0000_s1026" type="#_x0000_t202" style="position:absolute;margin-left:548.4pt;margin-top:109.8pt;width:32.25pt;height:559.2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" filled="f" fillcolor="#666" stroked="f" strokeweight=".5pt">
              <v:path arrowok="t"/>
              <v:textbox style="layout-flow:vertical;mso-layout-flow-alt:bottom-to-top">
                <w:txbxContent>
                  <w:p w:rsidR="00B2641F" w:rsidRPr="002C4363" w:rsidRDefault="00C43D25">
                    <w:pPr>
                      <w:jc w:val="center"/>
                      <w:rPr>
                        <w:color w:val="FFFFFF"/>
                      </w:rPr>
                    </w:pPr>
                    <w:r>
                      <w:rPr>
                        <w:rFonts w:ascii="Times New Roman" w:hAnsi="Times New Roman"/>
                        <w:color w:val="FFFFFF" w:themeColor="background1"/>
                        <w:sz w:val="24"/>
                        <w:szCs w:val="24"/>
                      </w:rPr>
                      <w:t>Trójk</w:t>
                    </w:r>
                    <w:r w:rsidR="000A3283">
                      <w:rPr>
                        <w:rFonts w:ascii="Times New Roman" w:hAnsi="Times New Roman"/>
                        <w:color w:val="FFFFFF" w:themeColor="background1"/>
                        <w:sz w:val="24"/>
                        <w:szCs w:val="24"/>
                      </w:rPr>
                      <w:t>ąty</w:t>
                    </w:r>
                    <w:r w:rsidR="006914D9">
                      <w:rPr>
                        <w:rFonts w:ascii="Times New Roman" w:hAnsi="Times New Roman"/>
                        <w:color w:val="FFFFFF" w:themeColor="background1"/>
                        <w:sz w:val="24"/>
                        <w:szCs w:val="24"/>
                      </w:rPr>
                      <w:t>.</w:t>
                    </w:r>
                    <w:r w:rsidR="00A45772" w:rsidRPr="00445235">
                      <w:rPr>
                        <w:color w:val="FFFFFF" w:themeColor="background1"/>
                      </w:rPr>
                      <w:t xml:space="preserve">  </w:t>
                    </w:r>
                    <w:r w:rsidR="00445235" w:rsidRPr="005E12F5">
                      <w:rPr>
                        <w:rFonts w:ascii="Times New Roman" w:hAnsi="Times New Roman"/>
                        <w:sz w:val="24"/>
                        <w:szCs w:val="24"/>
                      </w:rPr>
                      <w:t>III etap edukacyjny</w:t>
                    </w:r>
                  </w:p>
                  <w:p w:rsidR="00B2641F" w:rsidRPr="002C4363" w:rsidRDefault="00B2641F">
                    <w:pPr>
                      <w:jc w:val="center"/>
                      <w:rPr>
                        <w:color w:val="FFFFFF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5168" behindDoc="1" locked="0" layoutInCell="1" allowOverlap="1" wp14:anchorId="76717DEC" wp14:editId="7AF8B94C">
              <wp:simplePos x="0" y="0"/>
              <wp:positionH relativeFrom="page">
                <wp:posOffset>6880225</wp:posOffset>
              </wp:positionH>
              <wp:positionV relativeFrom="page">
                <wp:posOffset>0</wp:posOffset>
              </wp:positionV>
              <wp:extent cx="680720" cy="10692765"/>
              <wp:effectExtent l="57150" t="19050" r="62230" b="70485"/>
              <wp:wrapNone/>
              <wp:docPr id="615" name="Prostokąt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80720" cy="10692765"/>
                      </a:xfrm>
                      <a:prstGeom prst="rect">
                        <a:avLst/>
                      </a:prstGeom>
                      <a:solidFill>
                        <a:schemeClr val="accent2">
                          <a:lumMod val="75000"/>
                        </a:schemeClr>
                      </a:solidFill>
                      <a:ln>
                        <a:noFill/>
                        <a:headEnd/>
                        <a:tailEnd/>
                      </a:ln>
                    </wps:spPr>
                    <wps:style>
                      <a:lnRef idx="1">
                        <a:schemeClr val="accent5"/>
                      </a:lnRef>
                      <a:fillRef idx="3">
                        <a:schemeClr val="accent5"/>
                      </a:fillRef>
                      <a:effectRef idx="2">
                        <a:schemeClr val="accent5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B2641F" w:rsidRDefault="00B2641F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Prostokąt 4" o:spid="_x0000_s1027" style="position:absolute;margin-left:541.75pt;margin-top:0;width:53.6pt;height:841.95pt;z-index:-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" fillcolor="#943634 [2405]" stroked="f">
              <v:shadow on="t" color="black" opacity="22937f" origin=",.5" offset="0,.63889mm"/>
              <v:path arrowok="t"/>
              <v:textbox>
                <w:txbxContent>
                  <w:p w:rsidR="00B2641F" w:rsidRDefault="00B2641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641F" w:rsidRDefault="00CD6123" w:rsidP="008D3515">
    <w:pPr>
      <w:pStyle w:val="Nagwek"/>
      <w:tabs>
        <w:tab w:val="clear" w:pos="4320"/>
        <w:tab w:val="clear" w:pos="8640"/>
        <w:tab w:val="left" w:pos="3918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C57B3D5" wp14:editId="5B9AC3F9">
              <wp:simplePos x="0" y="0"/>
              <wp:positionH relativeFrom="page">
                <wp:posOffset>7012940</wp:posOffset>
              </wp:positionH>
              <wp:positionV relativeFrom="page">
                <wp:posOffset>2940050</wp:posOffset>
              </wp:positionV>
              <wp:extent cx="409575" cy="4812030"/>
              <wp:effectExtent l="0" t="0" r="0" b="7620"/>
              <wp:wrapNone/>
              <wp:docPr id="610" name="Pole tekstow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09575" cy="48120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666666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2641F" w:rsidRPr="0038484B" w:rsidRDefault="006F45E2">
                          <w:pPr>
                            <w:jc w:val="center"/>
                            <w:rPr>
                              <w:color w:val="FFFFFF"/>
                            </w:rPr>
                          </w:pPr>
                          <w:r w:rsidRPr="007F6E27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t>Odejmowanie pamięciowe</w:t>
                          </w:r>
                          <w:r w:rsidR="00B2641F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t>.</w:t>
                          </w:r>
                          <w:r w:rsidR="00B2641F" w:rsidRPr="00E17053">
                            <w:rPr>
                              <w:rFonts w:ascii="Times New Roman" w:hAnsi="Times New Roman"/>
                              <w:color w:val="FFFFFF"/>
                              <w:sz w:val="24"/>
                              <w:szCs w:val="24"/>
                            </w:rPr>
                            <w:t xml:space="preserve"> </w:t>
                          </w:r>
                          <w:r w:rsidR="00B2641F" w:rsidRPr="0038484B">
                            <w:rPr>
                              <w:rFonts w:ascii="Times New Roman" w:hAnsi="Times New Roman"/>
                              <w:color w:val="FFFFFF"/>
                              <w:sz w:val="24"/>
                              <w:szCs w:val="24"/>
                            </w:rPr>
                            <w:t>Klasa 4</w:t>
                          </w:r>
                        </w:p>
                        <w:p w:rsidR="00B2641F" w:rsidRPr="0038484B" w:rsidRDefault="00B2641F">
                          <w:pPr>
                            <w:jc w:val="center"/>
                            <w:rPr>
                              <w:color w:val="FFFFFF"/>
                            </w:rPr>
                          </w:pPr>
                        </w:p>
                      </w:txbxContent>
                    </wps:txbx>
                    <wps:bodyPr rot="0" vert="vert270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3" o:spid="_x0000_s1031" type="#_x0000_t202" style="position:absolute;margin-left:552.2pt;margin-top:231.5pt;width:32.25pt;height:378.9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" filled="f" fillcolor="#666" stroked="f" strokeweight=".5pt">
              <v:path arrowok="t"/>
              <v:textbox style="layout-flow:vertical;mso-layout-flow-alt:bottom-to-top">
                <w:txbxContent>
                  <w:p w:rsidR="00B2641F" w:rsidRPr="0038484B" w:rsidRDefault="006F45E2">
                    <w:pPr>
                      <w:jc w:val="center"/>
                      <w:rPr>
                        <w:color w:val="FFFFFF"/>
                      </w:rPr>
                    </w:pPr>
                    <w:r w:rsidRPr="007F6E27">
                      <w:rPr>
                        <w:rFonts w:ascii="Times New Roman" w:hAnsi="Times New Roman"/>
                        <w:sz w:val="24"/>
                        <w:szCs w:val="24"/>
                      </w:rPr>
                      <w:t>Odejmowanie pamięciowe</w:t>
                    </w:r>
                    <w:r w:rsidR="00B2641F">
                      <w:rPr>
                        <w:rFonts w:ascii="Times New Roman" w:hAnsi="Times New Roman"/>
                        <w:sz w:val="24"/>
                        <w:szCs w:val="24"/>
                      </w:rPr>
                      <w:t>.</w:t>
                    </w:r>
                    <w:r w:rsidR="00B2641F" w:rsidRPr="00E17053">
                      <w:rPr>
                        <w:rFonts w:ascii="Times New Roman" w:hAnsi="Times New Roman"/>
                        <w:color w:val="FFFFFF"/>
                        <w:sz w:val="24"/>
                        <w:szCs w:val="24"/>
                      </w:rPr>
                      <w:t xml:space="preserve"> </w:t>
                    </w:r>
                    <w:r w:rsidR="00B2641F" w:rsidRPr="0038484B">
                      <w:rPr>
                        <w:rFonts w:ascii="Times New Roman" w:hAnsi="Times New Roman"/>
                        <w:color w:val="FFFFFF"/>
                        <w:sz w:val="24"/>
                        <w:szCs w:val="24"/>
                      </w:rPr>
                      <w:t>Klasa 4</w:t>
                    </w:r>
                  </w:p>
                  <w:p w:rsidR="00B2641F" w:rsidRPr="0038484B" w:rsidRDefault="00B2641F">
                    <w:pPr>
                      <w:jc w:val="center"/>
                      <w:rPr>
                        <w:color w:val="FFFFFF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1" locked="0" layoutInCell="1" allowOverlap="1" wp14:anchorId="5B5D203D" wp14:editId="1EAABCDF">
              <wp:simplePos x="0" y="0"/>
              <wp:positionH relativeFrom="page">
                <wp:posOffset>6880225</wp:posOffset>
              </wp:positionH>
              <wp:positionV relativeFrom="page">
                <wp:posOffset>0</wp:posOffset>
              </wp:positionV>
              <wp:extent cx="680720" cy="10692765"/>
              <wp:effectExtent l="19050" t="19050" r="43180" b="51435"/>
              <wp:wrapNone/>
              <wp:docPr id="609" name="Prostokąt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80720" cy="10692765"/>
                      </a:xfrm>
                      <a:prstGeom prst="rect">
                        <a:avLst/>
                      </a:prstGeom>
                      <a:solidFill>
                        <a:srgbClr val="9BBB59"/>
                      </a:solidFill>
                      <a:ln w="38100" algn="ctr">
                        <a:solidFill>
                          <a:srgbClr val="F2F2F2"/>
                        </a:solidFill>
                        <a:miter lim="800000"/>
                        <a:headEnd/>
                        <a:tailEnd/>
                      </a:ln>
                      <a:effectLst>
                        <a:outerShdw dist="28398" dir="3806097" algn="ctr" rotWithShape="0">
                          <a:srgbClr val="4E6128">
                            <a:alpha val="50000"/>
                          </a:srgbClr>
                        </a:outerShdw>
                      </a:effectLst>
                    </wps:spPr>
                    <wps:txbx>
                      <w:txbxContent>
                        <w:p w:rsidR="00B20E1A" w:rsidRDefault="00B20E1A" w:rsidP="00B20E1A">
                          <w:pPr>
                            <w:rPr>
                              <w:rFonts w:eastAsia="Times New Roman"/>
                            </w:rPr>
                          </w:pPr>
                        </w:p>
                        <w:p w:rsidR="00B2641F" w:rsidRDefault="00B2641F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_x0000_s1032" style="position:absolute;margin-left:541.75pt;margin-top:0;width:53.6pt;height:841.95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" fillcolor="#9bbb59" strokecolor="#f2f2f2" strokeweight="3pt">
              <v:shadow on="t" color="#4e6128" opacity=".5" offset="1pt"/>
              <v:path arrowok="t"/>
              <v:textbox>
                <w:txbxContent>
                  <w:p w:rsidR="00B20E1A" w:rsidRDefault="00B20E1A" w:rsidP="00B20E1A">
                    <w:pPr>
                      <w:rPr>
                        <w:rFonts w:eastAsia="Times New Roman"/>
                      </w:rPr>
                    </w:pPr>
                  </w:p>
                  <w:p w:rsidR="00B2641F" w:rsidRDefault="00B2641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  <w:r w:rsidR="00B2641F"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E0C0C54A"/>
    <w:lvl w:ilvl="0">
      <w:start w:val="1"/>
      <w:numFmt w:val="bullet"/>
      <w:pStyle w:val="Listapunktowana5"/>
      <w:lvlText w:val="○"/>
      <w:lvlJc w:val="left"/>
      <w:pPr>
        <w:ind w:left="1800" w:hanging="360"/>
      </w:pPr>
      <w:rPr>
        <w:rFonts w:ascii="Monotype Corsiva" w:hAnsi="Monotype Corsiva" w:hint="default"/>
        <w:color w:val="9C007F"/>
      </w:rPr>
    </w:lvl>
  </w:abstractNum>
  <w:abstractNum w:abstractNumId="1">
    <w:nsid w:val="FFFFFF81"/>
    <w:multiLevelType w:val="singleLevel"/>
    <w:tmpl w:val="9A8A1DFA"/>
    <w:lvl w:ilvl="0">
      <w:start w:val="1"/>
      <w:numFmt w:val="bullet"/>
      <w:pStyle w:val="Listapunktowana4"/>
      <w:lvlText w:val=""/>
      <w:lvlJc w:val="left"/>
      <w:pPr>
        <w:ind w:left="1440" w:hanging="360"/>
      </w:pPr>
      <w:rPr>
        <w:rFonts w:ascii="Symbol" w:hAnsi="Symbol" w:hint="default"/>
        <w:color w:val="9C007F"/>
      </w:rPr>
    </w:lvl>
  </w:abstractNum>
  <w:abstractNum w:abstractNumId="2">
    <w:nsid w:val="FFFFFF82"/>
    <w:multiLevelType w:val="singleLevel"/>
    <w:tmpl w:val="4AAC3C4A"/>
    <w:lvl w:ilvl="0">
      <w:start w:val="1"/>
      <w:numFmt w:val="bullet"/>
      <w:pStyle w:val="Listapunktowana3"/>
      <w:lvlText w:val=""/>
      <w:lvlJc w:val="left"/>
      <w:pPr>
        <w:ind w:left="1080" w:hanging="360"/>
      </w:pPr>
      <w:rPr>
        <w:rFonts w:ascii="Symbol" w:hAnsi="Symbol" w:hint="default"/>
        <w:color w:val="FF388C"/>
      </w:rPr>
    </w:lvl>
  </w:abstractNum>
  <w:abstractNum w:abstractNumId="3">
    <w:nsid w:val="FFFFFF83"/>
    <w:multiLevelType w:val="singleLevel"/>
    <w:tmpl w:val="3EFA84BC"/>
    <w:lvl w:ilvl="0">
      <w:start w:val="1"/>
      <w:numFmt w:val="bullet"/>
      <w:pStyle w:val="Listapunktowana2"/>
      <w:lvlText w:val=""/>
      <w:lvlJc w:val="left"/>
      <w:pPr>
        <w:ind w:left="720" w:hanging="360"/>
      </w:pPr>
      <w:rPr>
        <w:rFonts w:ascii="Symbol" w:hAnsi="Symbol" w:hint="default"/>
        <w:color w:val="FF388C"/>
      </w:rPr>
    </w:lvl>
  </w:abstractNum>
  <w:abstractNum w:abstractNumId="4">
    <w:nsid w:val="FFFFFF89"/>
    <w:multiLevelType w:val="singleLevel"/>
    <w:tmpl w:val="3932A106"/>
    <w:lvl w:ilvl="0">
      <w:start w:val="1"/>
      <w:numFmt w:val="bullet"/>
      <w:pStyle w:val="Listapunktowana"/>
      <w:lvlText w:val=""/>
      <w:lvlJc w:val="left"/>
      <w:pPr>
        <w:ind w:left="360" w:hanging="360"/>
      </w:pPr>
      <w:rPr>
        <w:rFonts w:ascii="Symbol" w:hAnsi="Symbol" w:hint="default"/>
        <w:color w:val="FF388C"/>
      </w:rPr>
    </w:lvl>
  </w:abstractNum>
  <w:abstractNum w:abstractNumId="5">
    <w:nsid w:val="0E6E34E8"/>
    <w:multiLevelType w:val="multilevel"/>
    <w:tmpl w:val="0E6A63A8"/>
    <w:numStyleLink w:val="Styl1"/>
  </w:abstractNum>
  <w:abstractNum w:abstractNumId="6">
    <w:nsid w:val="18692E90"/>
    <w:multiLevelType w:val="multilevel"/>
    <w:tmpl w:val="C9B83F00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Cambria" w:hAnsi="Cambria" w:hint="default"/>
        <w:b/>
        <w:i w:val="0"/>
        <w:color w:val="7030A0"/>
      </w:r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567" w:hanging="510"/>
      </w:pPr>
      <w:rPr>
        <w:rFonts w:ascii="Cambria" w:hAnsi="Cambria" w:cs="Times New Roman" w:hint="default"/>
        <w:b w:val="0"/>
        <w:color w:val="7030A0"/>
      </w:rPr>
    </w:lvl>
    <w:lvl w:ilvl="2">
      <w:start w:val="1"/>
      <w:numFmt w:val="lowerRoman"/>
      <w:lvlText w:val="%3."/>
      <w:lvlJc w:val="right"/>
      <w:pPr>
        <w:ind w:left="343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15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87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59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31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03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758" w:hanging="180"/>
      </w:pPr>
      <w:rPr>
        <w:rFonts w:hint="default"/>
      </w:rPr>
    </w:lvl>
  </w:abstractNum>
  <w:abstractNum w:abstractNumId="7">
    <w:nsid w:val="197C6FB6"/>
    <w:multiLevelType w:val="multilevel"/>
    <w:tmpl w:val="C9B83F00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Cambria" w:hAnsi="Cambria" w:hint="default"/>
        <w:b/>
        <w:i w:val="0"/>
        <w:color w:val="7030A0"/>
      </w:r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567" w:hanging="510"/>
      </w:pPr>
      <w:rPr>
        <w:rFonts w:ascii="Cambria" w:hAnsi="Cambria" w:cs="Times New Roman" w:hint="default"/>
        <w:b w:val="0"/>
        <w:color w:val="7030A0"/>
      </w:rPr>
    </w:lvl>
    <w:lvl w:ilvl="2">
      <w:start w:val="1"/>
      <w:numFmt w:val="lowerRoman"/>
      <w:lvlText w:val="%3."/>
      <w:lvlJc w:val="right"/>
      <w:pPr>
        <w:ind w:left="343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15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87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59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31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03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758" w:hanging="180"/>
      </w:pPr>
      <w:rPr>
        <w:rFonts w:hint="default"/>
      </w:rPr>
    </w:lvl>
  </w:abstractNum>
  <w:abstractNum w:abstractNumId="8">
    <w:nsid w:val="1D7719BE"/>
    <w:multiLevelType w:val="hybridMultilevel"/>
    <w:tmpl w:val="8F9A7D0C"/>
    <w:lvl w:ilvl="0" w:tplc="04E081B4">
      <w:start w:val="1"/>
      <w:numFmt w:val="lowerLetter"/>
      <w:lvlText w:val="%1)"/>
      <w:lvlJc w:val="left"/>
      <w:pPr>
        <w:ind w:left="1146" w:hanging="360"/>
      </w:pPr>
      <w:rPr>
        <w:rFonts w:hint="default"/>
        <w:color w:val="7030A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>
    <w:nsid w:val="249F30D3"/>
    <w:multiLevelType w:val="hybridMultilevel"/>
    <w:tmpl w:val="4B520014"/>
    <w:lvl w:ilvl="0" w:tplc="7BC0DA86">
      <w:start w:val="1"/>
      <w:numFmt w:val="decimal"/>
      <w:lvlText w:val="%1."/>
      <w:lvlJc w:val="left"/>
      <w:pPr>
        <w:ind w:left="1146" w:hanging="360"/>
      </w:pPr>
      <w:rPr>
        <w:rFonts w:hint="default"/>
        <w:b/>
        <w:i w:val="0"/>
        <w:color w:val="7030A0"/>
        <w:sz w:val="32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>
    <w:nsid w:val="30112A48"/>
    <w:multiLevelType w:val="hybridMultilevel"/>
    <w:tmpl w:val="6F3264E0"/>
    <w:lvl w:ilvl="0" w:tplc="26F02EB4">
      <w:start w:val="1"/>
      <w:numFmt w:val="lowerLetter"/>
      <w:lvlText w:val="%1)"/>
      <w:lvlJc w:val="left"/>
      <w:pPr>
        <w:ind w:left="1146" w:hanging="360"/>
      </w:pPr>
      <w:rPr>
        <w:rFonts w:hint="default"/>
        <w:color w:val="7030A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>
    <w:nsid w:val="34810931"/>
    <w:multiLevelType w:val="multilevel"/>
    <w:tmpl w:val="F78C7694"/>
    <w:styleLink w:val="Styl2"/>
    <w:lvl w:ilvl="0">
      <w:start w:val="1"/>
      <w:numFmt w:val="decimal"/>
      <w:lvlText w:val="%1."/>
      <w:lvlJc w:val="left"/>
      <w:pPr>
        <w:ind w:left="1998" w:hanging="360"/>
      </w:pPr>
      <w:rPr>
        <w:rFonts w:asciiTheme="majorHAnsi" w:hAnsiTheme="majorHAnsi" w:hint="default"/>
        <w:color w:val="7030A0"/>
      </w:rPr>
    </w:lvl>
    <w:lvl w:ilvl="1">
      <w:start w:val="1"/>
      <w:numFmt w:val="lowerLetter"/>
      <w:lvlText w:val="%2)"/>
      <w:lvlJc w:val="left"/>
      <w:pPr>
        <w:ind w:left="2718" w:hanging="360"/>
      </w:pPr>
      <w:rPr>
        <w:rFonts w:ascii="Cambria" w:hAnsi="Cambria" w:hint="default"/>
        <w:color w:val="7030A0"/>
      </w:rPr>
    </w:lvl>
    <w:lvl w:ilvl="2">
      <w:start w:val="1"/>
      <w:numFmt w:val="lowerRoman"/>
      <w:lvlText w:val="%3."/>
      <w:lvlJc w:val="right"/>
      <w:pPr>
        <w:ind w:left="343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15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87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59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31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03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758" w:hanging="180"/>
      </w:pPr>
      <w:rPr>
        <w:rFonts w:hint="default"/>
      </w:rPr>
    </w:lvl>
  </w:abstractNum>
  <w:abstractNum w:abstractNumId="12">
    <w:nsid w:val="34915276"/>
    <w:multiLevelType w:val="multilevel"/>
    <w:tmpl w:val="F78C7694"/>
    <w:numStyleLink w:val="Styl2"/>
  </w:abstractNum>
  <w:abstractNum w:abstractNumId="13">
    <w:nsid w:val="3F167753"/>
    <w:multiLevelType w:val="multilevel"/>
    <w:tmpl w:val="BCE4218E"/>
    <w:lvl w:ilvl="0">
      <w:start w:val="1"/>
      <w:numFmt w:val="lowerLetter"/>
      <w:lvlText w:val="%1)"/>
      <w:lvlJc w:val="left"/>
      <w:pPr>
        <w:ind w:left="1998" w:hanging="360"/>
      </w:pPr>
      <w:rPr>
        <w:rFonts w:hint="default"/>
        <w:color w:val="7030A0"/>
      </w:rPr>
    </w:lvl>
    <w:lvl w:ilvl="1">
      <w:start w:val="1"/>
      <w:numFmt w:val="decimal"/>
      <w:lvlText w:val="%2."/>
      <w:lvlJc w:val="left"/>
      <w:pPr>
        <w:ind w:left="2718" w:hanging="360"/>
      </w:pPr>
      <w:rPr>
        <w:rFonts w:ascii="Cambria" w:eastAsia="Times New Roman" w:hAnsi="Cambria" w:cs="Times New Roman"/>
        <w:color w:val="7030A0"/>
      </w:rPr>
    </w:lvl>
    <w:lvl w:ilvl="2">
      <w:start w:val="1"/>
      <w:numFmt w:val="lowerRoman"/>
      <w:lvlText w:val="%3."/>
      <w:lvlJc w:val="right"/>
      <w:pPr>
        <w:ind w:left="3438" w:hanging="180"/>
      </w:pPr>
    </w:lvl>
    <w:lvl w:ilvl="3">
      <w:start w:val="1"/>
      <w:numFmt w:val="decimal"/>
      <w:lvlText w:val="%4."/>
      <w:lvlJc w:val="left"/>
      <w:pPr>
        <w:ind w:left="4158" w:hanging="360"/>
      </w:pPr>
    </w:lvl>
    <w:lvl w:ilvl="4">
      <w:start w:val="1"/>
      <w:numFmt w:val="lowerLetter"/>
      <w:lvlText w:val="%5."/>
      <w:lvlJc w:val="left"/>
      <w:pPr>
        <w:ind w:left="4878" w:hanging="360"/>
      </w:pPr>
    </w:lvl>
    <w:lvl w:ilvl="5">
      <w:start w:val="1"/>
      <w:numFmt w:val="lowerRoman"/>
      <w:lvlText w:val="%6."/>
      <w:lvlJc w:val="right"/>
      <w:pPr>
        <w:ind w:left="5598" w:hanging="180"/>
      </w:pPr>
    </w:lvl>
    <w:lvl w:ilvl="6">
      <w:start w:val="1"/>
      <w:numFmt w:val="decimal"/>
      <w:lvlText w:val="%7."/>
      <w:lvlJc w:val="left"/>
      <w:pPr>
        <w:ind w:left="6318" w:hanging="360"/>
      </w:pPr>
    </w:lvl>
    <w:lvl w:ilvl="7">
      <w:start w:val="1"/>
      <w:numFmt w:val="lowerLetter"/>
      <w:lvlText w:val="%8."/>
      <w:lvlJc w:val="left"/>
      <w:pPr>
        <w:ind w:left="7038" w:hanging="360"/>
      </w:pPr>
    </w:lvl>
    <w:lvl w:ilvl="8">
      <w:start w:val="1"/>
      <w:numFmt w:val="lowerRoman"/>
      <w:lvlText w:val="%9."/>
      <w:lvlJc w:val="right"/>
      <w:pPr>
        <w:ind w:left="7758" w:hanging="180"/>
      </w:pPr>
    </w:lvl>
  </w:abstractNum>
  <w:abstractNum w:abstractNumId="14">
    <w:nsid w:val="61E96294"/>
    <w:multiLevelType w:val="hybridMultilevel"/>
    <w:tmpl w:val="72E8CA7A"/>
    <w:lvl w:ilvl="0" w:tplc="26F02EB4">
      <w:start w:val="1"/>
      <w:numFmt w:val="lowerLetter"/>
      <w:lvlText w:val="%1)"/>
      <w:lvlJc w:val="left"/>
      <w:pPr>
        <w:ind w:left="1146" w:hanging="360"/>
      </w:pPr>
      <w:rPr>
        <w:rFonts w:hint="default"/>
        <w:color w:val="7030A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>
    <w:nsid w:val="658A25E4"/>
    <w:multiLevelType w:val="multilevel"/>
    <w:tmpl w:val="C9B83F00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Cambria" w:hAnsi="Cambria" w:hint="default"/>
        <w:b/>
        <w:i w:val="0"/>
        <w:color w:val="7030A0"/>
      </w:r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567" w:hanging="510"/>
      </w:pPr>
      <w:rPr>
        <w:rFonts w:ascii="Cambria" w:hAnsi="Cambria" w:cs="Times New Roman" w:hint="default"/>
        <w:b w:val="0"/>
        <w:color w:val="7030A0"/>
      </w:rPr>
    </w:lvl>
    <w:lvl w:ilvl="2">
      <w:start w:val="1"/>
      <w:numFmt w:val="lowerRoman"/>
      <w:lvlText w:val="%3."/>
      <w:lvlJc w:val="right"/>
      <w:pPr>
        <w:ind w:left="343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15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87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59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31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03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758" w:hanging="180"/>
      </w:pPr>
      <w:rPr>
        <w:rFonts w:hint="default"/>
      </w:rPr>
    </w:lvl>
  </w:abstractNum>
  <w:abstractNum w:abstractNumId="16">
    <w:nsid w:val="663C62E2"/>
    <w:multiLevelType w:val="hybridMultilevel"/>
    <w:tmpl w:val="BCE4218E"/>
    <w:lvl w:ilvl="0" w:tplc="26F02EB4">
      <w:start w:val="1"/>
      <w:numFmt w:val="lowerLetter"/>
      <w:lvlText w:val="%1)"/>
      <w:lvlJc w:val="left"/>
      <w:pPr>
        <w:ind w:left="1998" w:hanging="360"/>
      </w:pPr>
      <w:rPr>
        <w:rFonts w:hint="default"/>
        <w:color w:val="7030A0"/>
      </w:rPr>
    </w:lvl>
    <w:lvl w:ilvl="1" w:tplc="B2084974">
      <w:start w:val="1"/>
      <w:numFmt w:val="decimal"/>
      <w:lvlText w:val="%2."/>
      <w:lvlJc w:val="left"/>
      <w:pPr>
        <w:ind w:left="2718" w:hanging="360"/>
      </w:pPr>
      <w:rPr>
        <w:rFonts w:ascii="Cambria" w:eastAsia="Times New Roman" w:hAnsi="Cambria" w:cs="Times New Roman"/>
        <w:color w:val="7030A0"/>
      </w:rPr>
    </w:lvl>
    <w:lvl w:ilvl="2" w:tplc="0415001B">
      <w:start w:val="1"/>
      <w:numFmt w:val="lowerRoman"/>
      <w:lvlText w:val="%3."/>
      <w:lvlJc w:val="right"/>
      <w:pPr>
        <w:ind w:left="3438" w:hanging="180"/>
      </w:pPr>
    </w:lvl>
    <w:lvl w:ilvl="3" w:tplc="0415000F" w:tentative="1">
      <w:start w:val="1"/>
      <w:numFmt w:val="decimal"/>
      <w:lvlText w:val="%4."/>
      <w:lvlJc w:val="left"/>
      <w:pPr>
        <w:ind w:left="4158" w:hanging="360"/>
      </w:pPr>
    </w:lvl>
    <w:lvl w:ilvl="4" w:tplc="04150019" w:tentative="1">
      <w:start w:val="1"/>
      <w:numFmt w:val="lowerLetter"/>
      <w:lvlText w:val="%5."/>
      <w:lvlJc w:val="left"/>
      <w:pPr>
        <w:ind w:left="4878" w:hanging="360"/>
      </w:pPr>
    </w:lvl>
    <w:lvl w:ilvl="5" w:tplc="0415001B" w:tentative="1">
      <w:start w:val="1"/>
      <w:numFmt w:val="lowerRoman"/>
      <w:lvlText w:val="%6."/>
      <w:lvlJc w:val="right"/>
      <w:pPr>
        <w:ind w:left="5598" w:hanging="180"/>
      </w:pPr>
    </w:lvl>
    <w:lvl w:ilvl="6" w:tplc="0415000F" w:tentative="1">
      <w:start w:val="1"/>
      <w:numFmt w:val="decimal"/>
      <w:lvlText w:val="%7."/>
      <w:lvlJc w:val="left"/>
      <w:pPr>
        <w:ind w:left="6318" w:hanging="360"/>
      </w:pPr>
    </w:lvl>
    <w:lvl w:ilvl="7" w:tplc="04150019" w:tentative="1">
      <w:start w:val="1"/>
      <w:numFmt w:val="lowerLetter"/>
      <w:lvlText w:val="%8."/>
      <w:lvlJc w:val="left"/>
      <w:pPr>
        <w:ind w:left="7038" w:hanging="360"/>
      </w:pPr>
    </w:lvl>
    <w:lvl w:ilvl="8" w:tplc="0415001B" w:tentative="1">
      <w:start w:val="1"/>
      <w:numFmt w:val="lowerRoman"/>
      <w:lvlText w:val="%9."/>
      <w:lvlJc w:val="right"/>
      <w:pPr>
        <w:ind w:left="7758" w:hanging="180"/>
      </w:pPr>
    </w:lvl>
  </w:abstractNum>
  <w:abstractNum w:abstractNumId="17">
    <w:nsid w:val="6A61617A"/>
    <w:multiLevelType w:val="multilevel"/>
    <w:tmpl w:val="C9B83F00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Cambria" w:hAnsi="Cambria" w:hint="default"/>
        <w:b/>
        <w:i w:val="0"/>
        <w:color w:val="7030A0"/>
      </w:r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567" w:hanging="510"/>
      </w:pPr>
      <w:rPr>
        <w:rFonts w:ascii="Cambria" w:hAnsi="Cambria" w:cs="Times New Roman" w:hint="default"/>
        <w:b w:val="0"/>
        <w:color w:val="7030A0"/>
      </w:rPr>
    </w:lvl>
    <w:lvl w:ilvl="2">
      <w:start w:val="1"/>
      <w:numFmt w:val="lowerRoman"/>
      <w:lvlText w:val="%3."/>
      <w:lvlJc w:val="right"/>
      <w:pPr>
        <w:ind w:left="343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15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87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59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31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03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758" w:hanging="180"/>
      </w:pPr>
      <w:rPr>
        <w:rFonts w:hint="default"/>
      </w:rPr>
    </w:lvl>
  </w:abstractNum>
  <w:abstractNum w:abstractNumId="18">
    <w:nsid w:val="6C651CDD"/>
    <w:multiLevelType w:val="multilevel"/>
    <w:tmpl w:val="0E6A63A8"/>
    <w:styleLink w:val="Styl1"/>
    <w:lvl w:ilvl="0">
      <w:start w:val="1"/>
      <w:numFmt w:val="decimal"/>
      <w:lvlText w:val="%1."/>
      <w:lvlJc w:val="left"/>
      <w:pPr>
        <w:ind w:left="1866" w:hanging="360"/>
      </w:pPr>
      <w:rPr>
        <w:rFonts w:asciiTheme="majorHAnsi" w:hAnsiTheme="majorHAnsi" w:hint="default"/>
        <w:b/>
        <w:i w:val="0"/>
        <w:color w:val="7030A0"/>
        <w:sz w:val="32"/>
      </w:rPr>
    </w:lvl>
    <w:lvl w:ilvl="1">
      <w:start w:val="1"/>
      <w:numFmt w:val="lowerLetter"/>
      <w:lvlText w:val="%2)"/>
      <w:lvlJc w:val="left"/>
      <w:pPr>
        <w:ind w:left="2041" w:hanging="340"/>
      </w:pPr>
      <w:rPr>
        <w:rFonts w:asciiTheme="majorHAnsi" w:hAnsiTheme="majorHAnsi" w:hint="default"/>
        <w:color w:val="7030A0"/>
      </w:rPr>
    </w:lvl>
    <w:lvl w:ilvl="2">
      <w:start w:val="1"/>
      <w:numFmt w:val="lowerRoman"/>
      <w:lvlText w:val="%3."/>
      <w:lvlJc w:val="right"/>
      <w:pPr>
        <w:ind w:left="330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2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4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6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8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90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26" w:hanging="18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16"/>
  </w:num>
  <w:num w:numId="8">
    <w:abstractNumId w:val="14"/>
  </w:num>
  <w:num w:numId="9">
    <w:abstractNumId w:val="10"/>
  </w:num>
  <w:num w:numId="10">
    <w:abstractNumId w:val="8"/>
  </w:num>
  <w:num w:numId="11">
    <w:abstractNumId w:val="18"/>
  </w:num>
  <w:num w:numId="12">
    <w:abstractNumId w:val="5"/>
  </w:num>
  <w:num w:numId="13">
    <w:abstractNumId w:val="11"/>
  </w:num>
  <w:num w:numId="14">
    <w:abstractNumId w:val="12"/>
  </w:num>
  <w:num w:numId="15">
    <w:abstractNumId w:val="13"/>
  </w:num>
  <w:num w:numId="16">
    <w:abstractNumId w:val="7"/>
  </w:num>
  <w:num w:numId="17">
    <w:abstractNumId w:val="6"/>
  </w:num>
  <w:num w:numId="18">
    <w:abstractNumId w:val="15"/>
  </w:num>
  <w:num w:numId="19">
    <w:abstractNumId w:val="1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GrammaticalErrors/>
  <w:proofState w:spelling="clean"/>
  <w:attachedTemplate r:id="rId1"/>
  <w:defaultTabStop w:val="709"/>
  <w:hyphenationZone w:val="420"/>
  <w:drawingGridHorizontalSpacing w:val="110"/>
  <w:displayHorizontalDrawingGridEvery w:val="2"/>
  <w:characterSpacingControl w:val="doNotCompress"/>
  <w:hdrShapeDefaults>
    <o:shapedefaults v:ext="edit" spidmax="2049">
      <o:colormru v:ext="edit" colors="#6f3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3515"/>
    <w:rsid w:val="00002161"/>
    <w:rsid w:val="00006703"/>
    <w:rsid w:val="000125A0"/>
    <w:rsid w:val="00014630"/>
    <w:rsid w:val="00014BE1"/>
    <w:rsid w:val="000242FB"/>
    <w:rsid w:val="00024628"/>
    <w:rsid w:val="00026B64"/>
    <w:rsid w:val="000335B4"/>
    <w:rsid w:val="00033FE4"/>
    <w:rsid w:val="00034A5D"/>
    <w:rsid w:val="00040582"/>
    <w:rsid w:val="00057357"/>
    <w:rsid w:val="00060DF6"/>
    <w:rsid w:val="00061311"/>
    <w:rsid w:val="00063670"/>
    <w:rsid w:val="00065FE4"/>
    <w:rsid w:val="00066249"/>
    <w:rsid w:val="00071C70"/>
    <w:rsid w:val="00074D45"/>
    <w:rsid w:val="00076A0C"/>
    <w:rsid w:val="000958B4"/>
    <w:rsid w:val="000971A1"/>
    <w:rsid w:val="000A0867"/>
    <w:rsid w:val="000A2600"/>
    <w:rsid w:val="000A3283"/>
    <w:rsid w:val="000C3545"/>
    <w:rsid w:val="000D10B5"/>
    <w:rsid w:val="000D1D6A"/>
    <w:rsid w:val="000E4DE2"/>
    <w:rsid w:val="000E7550"/>
    <w:rsid w:val="001051BC"/>
    <w:rsid w:val="00114C0B"/>
    <w:rsid w:val="001160C8"/>
    <w:rsid w:val="00116D82"/>
    <w:rsid w:val="00135A05"/>
    <w:rsid w:val="001400E4"/>
    <w:rsid w:val="00155D95"/>
    <w:rsid w:val="00162F6D"/>
    <w:rsid w:val="001749F4"/>
    <w:rsid w:val="00176F72"/>
    <w:rsid w:val="00185C0E"/>
    <w:rsid w:val="00190333"/>
    <w:rsid w:val="00190708"/>
    <w:rsid w:val="001914FB"/>
    <w:rsid w:val="00193CE8"/>
    <w:rsid w:val="001A18F1"/>
    <w:rsid w:val="001B1E8D"/>
    <w:rsid w:val="001B3C03"/>
    <w:rsid w:val="001C6BB5"/>
    <w:rsid w:val="001D31CB"/>
    <w:rsid w:val="001F0A36"/>
    <w:rsid w:val="001F6942"/>
    <w:rsid w:val="00200894"/>
    <w:rsid w:val="002011E6"/>
    <w:rsid w:val="00204AE9"/>
    <w:rsid w:val="002055CF"/>
    <w:rsid w:val="002136B7"/>
    <w:rsid w:val="002152B5"/>
    <w:rsid w:val="00216359"/>
    <w:rsid w:val="002257C3"/>
    <w:rsid w:val="00231F5F"/>
    <w:rsid w:val="00237873"/>
    <w:rsid w:val="002411EC"/>
    <w:rsid w:val="00241DB3"/>
    <w:rsid w:val="00254E25"/>
    <w:rsid w:val="00264E1C"/>
    <w:rsid w:val="00267346"/>
    <w:rsid w:val="0027667B"/>
    <w:rsid w:val="00282A47"/>
    <w:rsid w:val="002843F1"/>
    <w:rsid w:val="002957F1"/>
    <w:rsid w:val="002B424A"/>
    <w:rsid w:val="002B65A3"/>
    <w:rsid w:val="002C2BC9"/>
    <w:rsid w:val="002C378E"/>
    <w:rsid w:val="002C4363"/>
    <w:rsid w:val="002E7CAF"/>
    <w:rsid w:val="003012F8"/>
    <w:rsid w:val="003045CA"/>
    <w:rsid w:val="00313C00"/>
    <w:rsid w:val="00313C77"/>
    <w:rsid w:val="00315007"/>
    <w:rsid w:val="00322D94"/>
    <w:rsid w:val="003245E6"/>
    <w:rsid w:val="00335D2A"/>
    <w:rsid w:val="003367CA"/>
    <w:rsid w:val="00342C48"/>
    <w:rsid w:val="0034678F"/>
    <w:rsid w:val="00347F81"/>
    <w:rsid w:val="00363955"/>
    <w:rsid w:val="00364E53"/>
    <w:rsid w:val="0036692F"/>
    <w:rsid w:val="003677A8"/>
    <w:rsid w:val="00367BDF"/>
    <w:rsid w:val="003810ED"/>
    <w:rsid w:val="00382C0E"/>
    <w:rsid w:val="00384396"/>
    <w:rsid w:val="0038484B"/>
    <w:rsid w:val="0038487C"/>
    <w:rsid w:val="00384986"/>
    <w:rsid w:val="00386D66"/>
    <w:rsid w:val="00391A6E"/>
    <w:rsid w:val="003B4190"/>
    <w:rsid w:val="003B4BCC"/>
    <w:rsid w:val="003B51C4"/>
    <w:rsid w:val="003C2150"/>
    <w:rsid w:val="003C50D3"/>
    <w:rsid w:val="00430A71"/>
    <w:rsid w:val="0043523E"/>
    <w:rsid w:val="00445235"/>
    <w:rsid w:val="00456B46"/>
    <w:rsid w:val="004624D3"/>
    <w:rsid w:val="00464F64"/>
    <w:rsid w:val="004758F1"/>
    <w:rsid w:val="00483427"/>
    <w:rsid w:val="0048674D"/>
    <w:rsid w:val="00494865"/>
    <w:rsid w:val="00495CF1"/>
    <w:rsid w:val="004D4F5A"/>
    <w:rsid w:val="004E612C"/>
    <w:rsid w:val="004F4C42"/>
    <w:rsid w:val="005163B4"/>
    <w:rsid w:val="0052070C"/>
    <w:rsid w:val="00524E3C"/>
    <w:rsid w:val="00525657"/>
    <w:rsid w:val="00526002"/>
    <w:rsid w:val="00533D49"/>
    <w:rsid w:val="00541E77"/>
    <w:rsid w:val="0056116C"/>
    <w:rsid w:val="0056794B"/>
    <w:rsid w:val="00567D35"/>
    <w:rsid w:val="00573FD3"/>
    <w:rsid w:val="00576739"/>
    <w:rsid w:val="0058526E"/>
    <w:rsid w:val="0059065E"/>
    <w:rsid w:val="005965CF"/>
    <w:rsid w:val="00597AC4"/>
    <w:rsid w:val="005A522C"/>
    <w:rsid w:val="005B3020"/>
    <w:rsid w:val="005B3E89"/>
    <w:rsid w:val="005B6113"/>
    <w:rsid w:val="005C0538"/>
    <w:rsid w:val="005C1B24"/>
    <w:rsid w:val="005D1E81"/>
    <w:rsid w:val="005E1805"/>
    <w:rsid w:val="005E31C7"/>
    <w:rsid w:val="005E5D03"/>
    <w:rsid w:val="0060296B"/>
    <w:rsid w:val="00602A02"/>
    <w:rsid w:val="006055F4"/>
    <w:rsid w:val="00631483"/>
    <w:rsid w:val="006369DA"/>
    <w:rsid w:val="00656333"/>
    <w:rsid w:val="0066326B"/>
    <w:rsid w:val="00670B64"/>
    <w:rsid w:val="00674085"/>
    <w:rsid w:val="006914D9"/>
    <w:rsid w:val="0069283A"/>
    <w:rsid w:val="00693C94"/>
    <w:rsid w:val="006B012F"/>
    <w:rsid w:val="006C0570"/>
    <w:rsid w:val="006C3566"/>
    <w:rsid w:val="006D3270"/>
    <w:rsid w:val="006E6451"/>
    <w:rsid w:val="006F0410"/>
    <w:rsid w:val="006F45E2"/>
    <w:rsid w:val="006F542C"/>
    <w:rsid w:val="006F54BF"/>
    <w:rsid w:val="006F7F39"/>
    <w:rsid w:val="0070112E"/>
    <w:rsid w:val="00710464"/>
    <w:rsid w:val="007137D8"/>
    <w:rsid w:val="0072290E"/>
    <w:rsid w:val="00723E7A"/>
    <w:rsid w:val="007404D3"/>
    <w:rsid w:val="00744622"/>
    <w:rsid w:val="00745688"/>
    <w:rsid w:val="0076620C"/>
    <w:rsid w:val="00784236"/>
    <w:rsid w:val="00786B2F"/>
    <w:rsid w:val="007942D3"/>
    <w:rsid w:val="007A1EF6"/>
    <w:rsid w:val="007A5143"/>
    <w:rsid w:val="007B4978"/>
    <w:rsid w:val="007D0166"/>
    <w:rsid w:val="007F7E19"/>
    <w:rsid w:val="00815B14"/>
    <w:rsid w:val="00822FD0"/>
    <w:rsid w:val="00843353"/>
    <w:rsid w:val="00850ED2"/>
    <w:rsid w:val="0086594A"/>
    <w:rsid w:val="0087262D"/>
    <w:rsid w:val="00875826"/>
    <w:rsid w:val="00886633"/>
    <w:rsid w:val="008A2553"/>
    <w:rsid w:val="008C3BDB"/>
    <w:rsid w:val="008D3515"/>
    <w:rsid w:val="008E0E29"/>
    <w:rsid w:val="008E3144"/>
    <w:rsid w:val="008E74CF"/>
    <w:rsid w:val="008F2AF5"/>
    <w:rsid w:val="008F7EA5"/>
    <w:rsid w:val="00903943"/>
    <w:rsid w:val="0092452D"/>
    <w:rsid w:val="00927612"/>
    <w:rsid w:val="00937563"/>
    <w:rsid w:val="00942478"/>
    <w:rsid w:val="009554A9"/>
    <w:rsid w:val="0095731E"/>
    <w:rsid w:val="009605F2"/>
    <w:rsid w:val="00961005"/>
    <w:rsid w:val="00965137"/>
    <w:rsid w:val="00986499"/>
    <w:rsid w:val="00993EA8"/>
    <w:rsid w:val="00995842"/>
    <w:rsid w:val="009A011D"/>
    <w:rsid w:val="009A0611"/>
    <w:rsid w:val="009A3D98"/>
    <w:rsid w:val="009A605F"/>
    <w:rsid w:val="009B10EC"/>
    <w:rsid w:val="009B41E8"/>
    <w:rsid w:val="009B5179"/>
    <w:rsid w:val="009B5BE8"/>
    <w:rsid w:val="009C2C3D"/>
    <w:rsid w:val="009C2EA2"/>
    <w:rsid w:val="009D1405"/>
    <w:rsid w:val="009D7510"/>
    <w:rsid w:val="009E2D55"/>
    <w:rsid w:val="009E4734"/>
    <w:rsid w:val="009E53D7"/>
    <w:rsid w:val="009F608D"/>
    <w:rsid w:val="009F6C8B"/>
    <w:rsid w:val="009F7BAA"/>
    <w:rsid w:val="00A0761B"/>
    <w:rsid w:val="00A10120"/>
    <w:rsid w:val="00A105F4"/>
    <w:rsid w:val="00A15D19"/>
    <w:rsid w:val="00A23022"/>
    <w:rsid w:val="00A34B26"/>
    <w:rsid w:val="00A427B3"/>
    <w:rsid w:val="00A43606"/>
    <w:rsid w:val="00A43652"/>
    <w:rsid w:val="00A45772"/>
    <w:rsid w:val="00A65BF4"/>
    <w:rsid w:val="00A70E60"/>
    <w:rsid w:val="00A75073"/>
    <w:rsid w:val="00A8324F"/>
    <w:rsid w:val="00A851AE"/>
    <w:rsid w:val="00A946D0"/>
    <w:rsid w:val="00A94B7C"/>
    <w:rsid w:val="00AB20C3"/>
    <w:rsid w:val="00AB5BDA"/>
    <w:rsid w:val="00AB728F"/>
    <w:rsid w:val="00AB791E"/>
    <w:rsid w:val="00AC5703"/>
    <w:rsid w:val="00AD0E2A"/>
    <w:rsid w:val="00AD213D"/>
    <w:rsid w:val="00AE5C5A"/>
    <w:rsid w:val="00B1208A"/>
    <w:rsid w:val="00B20264"/>
    <w:rsid w:val="00B20E1A"/>
    <w:rsid w:val="00B2353E"/>
    <w:rsid w:val="00B2641F"/>
    <w:rsid w:val="00B2712A"/>
    <w:rsid w:val="00B30067"/>
    <w:rsid w:val="00B317CB"/>
    <w:rsid w:val="00B517AE"/>
    <w:rsid w:val="00B528D2"/>
    <w:rsid w:val="00B55938"/>
    <w:rsid w:val="00B67C58"/>
    <w:rsid w:val="00B725F1"/>
    <w:rsid w:val="00B76FB4"/>
    <w:rsid w:val="00B77A38"/>
    <w:rsid w:val="00B80411"/>
    <w:rsid w:val="00B96B00"/>
    <w:rsid w:val="00BB740B"/>
    <w:rsid w:val="00BC3506"/>
    <w:rsid w:val="00BD704E"/>
    <w:rsid w:val="00BE37E4"/>
    <w:rsid w:val="00BE75CE"/>
    <w:rsid w:val="00BE79B3"/>
    <w:rsid w:val="00C039B5"/>
    <w:rsid w:val="00C123B1"/>
    <w:rsid w:val="00C137A7"/>
    <w:rsid w:val="00C4260D"/>
    <w:rsid w:val="00C43D25"/>
    <w:rsid w:val="00C568E6"/>
    <w:rsid w:val="00C56F1F"/>
    <w:rsid w:val="00C73231"/>
    <w:rsid w:val="00C73DB8"/>
    <w:rsid w:val="00C75285"/>
    <w:rsid w:val="00C81654"/>
    <w:rsid w:val="00C86A10"/>
    <w:rsid w:val="00CA60E8"/>
    <w:rsid w:val="00CC4027"/>
    <w:rsid w:val="00CD4929"/>
    <w:rsid w:val="00CD6123"/>
    <w:rsid w:val="00CE577E"/>
    <w:rsid w:val="00CE6ACA"/>
    <w:rsid w:val="00CF5A75"/>
    <w:rsid w:val="00CF7433"/>
    <w:rsid w:val="00D00048"/>
    <w:rsid w:val="00D10417"/>
    <w:rsid w:val="00D20BBF"/>
    <w:rsid w:val="00D21E13"/>
    <w:rsid w:val="00D237C0"/>
    <w:rsid w:val="00D24FA6"/>
    <w:rsid w:val="00D31626"/>
    <w:rsid w:val="00D3383F"/>
    <w:rsid w:val="00D36EC9"/>
    <w:rsid w:val="00D469F5"/>
    <w:rsid w:val="00D528CE"/>
    <w:rsid w:val="00D57D7F"/>
    <w:rsid w:val="00D61106"/>
    <w:rsid w:val="00D623FB"/>
    <w:rsid w:val="00D62D67"/>
    <w:rsid w:val="00D6553D"/>
    <w:rsid w:val="00D71C76"/>
    <w:rsid w:val="00D75403"/>
    <w:rsid w:val="00D90B1D"/>
    <w:rsid w:val="00DA1DCA"/>
    <w:rsid w:val="00DB13C7"/>
    <w:rsid w:val="00DB5BA6"/>
    <w:rsid w:val="00DB718D"/>
    <w:rsid w:val="00DC21B1"/>
    <w:rsid w:val="00DC28F1"/>
    <w:rsid w:val="00DC7110"/>
    <w:rsid w:val="00E04B0E"/>
    <w:rsid w:val="00E06561"/>
    <w:rsid w:val="00E108FB"/>
    <w:rsid w:val="00E1343B"/>
    <w:rsid w:val="00E137CD"/>
    <w:rsid w:val="00E13D1C"/>
    <w:rsid w:val="00E13F30"/>
    <w:rsid w:val="00E17053"/>
    <w:rsid w:val="00E22E46"/>
    <w:rsid w:val="00E272AE"/>
    <w:rsid w:val="00E325C2"/>
    <w:rsid w:val="00E32EC0"/>
    <w:rsid w:val="00E337F2"/>
    <w:rsid w:val="00E33B11"/>
    <w:rsid w:val="00E456ED"/>
    <w:rsid w:val="00E4620A"/>
    <w:rsid w:val="00E46BF4"/>
    <w:rsid w:val="00E6075E"/>
    <w:rsid w:val="00E93F4F"/>
    <w:rsid w:val="00EB44F7"/>
    <w:rsid w:val="00EC015C"/>
    <w:rsid w:val="00EC02CD"/>
    <w:rsid w:val="00EC4C37"/>
    <w:rsid w:val="00EC6BF1"/>
    <w:rsid w:val="00ED329E"/>
    <w:rsid w:val="00ED65FA"/>
    <w:rsid w:val="00EE2B0C"/>
    <w:rsid w:val="00EF6334"/>
    <w:rsid w:val="00F01CD4"/>
    <w:rsid w:val="00F13A03"/>
    <w:rsid w:val="00F42F1F"/>
    <w:rsid w:val="00F45E61"/>
    <w:rsid w:val="00F53D26"/>
    <w:rsid w:val="00F541B2"/>
    <w:rsid w:val="00F6262A"/>
    <w:rsid w:val="00F65C84"/>
    <w:rsid w:val="00F82140"/>
    <w:rsid w:val="00F93220"/>
    <w:rsid w:val="00FA3D50"/>
    <w:rsid w:val="00FA4804"/>
    <w:rsid w:val="00FA7D05"/>
    <w:rsid w:val="00FC3E79"/>
    <w:rsid w:val="00FC485E"/>
    <w:rsid w:val="00FF143D"/>
    <w:rsid w:val="00FF1EEC"/>
    <w:rsid w:val="00FF7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#6f3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ny">
    <w:name w:val="Normal"/>
    <w:qFormat/>
    <w:rsid w:val="008D3515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keepLines/>
      <w:spacing w:before="360" w:after="0" w:line="240" w:lineRule="auto"/>
      <w:outlineLvl w:val="0"/>
    </w:pPr>
    <w:rPr>
      <w:rFonts w:ascii="Cambria" w:eastAsia="Times New Roman" w:hAnsi="Cambria"/>
      <w:bCs/>
      <w:color w:val="FF388C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qFormat/>
    <w:pPr>
      <w:keepNext/>
      <w:keepLines/>
      <w:spacing w:before="120" w:after="0" w:line="240" w:lineRule="auto"/>
      <w:outlineLvl w:val="1"/>
    </w:pPr>
    <w:rPr>
      <w:rFonts w:ascii="Cambria" w:eastAsia="Times New Roman" w:hAnsi="Cambria"/>
      <w:bCs/>
      <w:color w:val="666666"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qFormat/>
    <w:pPr>
      <w:keepNext/>
      <w:keepLines/>
      <w:spacing w:before="20" w:after="0" w:line="240" w:lineRule="auto"/>
      <w:outlineLvl w:val="2"/>
    </w:pPr>
    <w:rPr>
      <w:rFonts w:eastAsia="Times New Roman"/>
      <w:b/>
      <w:bCs/>
      <w:color w:val="FF388C"/>
      <w:sz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qFormat/>
    <w:pPr>
      <w:keepNext/>
      <w:keepLines/>
      <w:spacing w:before="200" w:after="0" w:line="264" w:lineRule="auto"/>
      <w:outlineLvl w:val="3"/>
    </w:pPr>
    <w:rPr>
      <w:rFonts w:ascii="Cambria" w:eastAsia="Times New Roman" w:hAnsi="Cambria"/>
      <w:b/>
      <w:bCs/>
      <w:i/>
      <w:iCs/>
      <w:color w:val="FF388C"/>
      <w:lang w:eastAsia="pl-PL"/>
    </w:rPr>
  </w:style>
  <w:style w:type="paragraph" w:styleId="Nagwek5">
    <w:name w:val="heading 5"/>
    <w:basedOn w:val="Normalny"/>
    <w:next w:val="Normalny"/>
    <w:link w:val="Nagwek5Znak"/>
    <w:uiPriority w:val="9"/>
    <w:qFormat/>
    <w:pPr>
      <w:keepNext/>
      <w:keepLines/>
      <w:spacing w:before="200" w:after="0" w:line="264" w:lineRule="auto"/>
      <w:outlineLvl w:val="4"/>
    </w:pPr>
    <w:rPr>
      <w:rFonts w:ascii="Cambria" w:eastAsia="Times New Roman" w:hAnsi="Cambria"/>
      <w:color w:val="FF388C"/>
      <w:lang w:eastAsia="pl-PL"/>
    </w:rPr>
  </w:style>
  <w:style w:type="paragraph" w:styleId="Nagwek6">
    <w:name w:val="heading 6"/>
    <w:basedOn w:val="Normalny"/>
    <w:next w:val="Normalny"/>
    <w:link w:val="Nagwek6Znak"/>
    <w:uiPriority w:val="9"/>
    <w:qFormat/>
    <w:pPr>
      <w:keepNext/>
      <w:keepLines/>
      <w:spacing w:before="200" w:after="0" w:line="264" w:lineRule="auto"/>
      <w:outlineLvl w:val="5"/>
    </w:pPr>
    <w:rPr>
      <w:rFonts w:ascii="Cambria" w:eastAsia="Times New Roman" w:hAnsi="Cambria"/>
      <w:i/>
      <w:iCs/>
      <w:color w:val="FF388C"/>
      <w:lang w:eastAsia="pl-PL"/>
    </w:rPr>
  </w:style>
  <w:style w:type="paragraph" w:styleId="Nagwek7">
    <w:name w:val="heading 7"/>
    <w:basedOn w:val="Normalny"/>
    <w:next w:val="Normalny"/>
    <w:link w:val="Nagwek7Znak"/>
    <w:uiPriority w:val="9"/>
    <w:qFormat/>
    <w:pPr>
      <w:keepNext/>
      <w:keepLines/>
      <w:spacing w:before="200" w:after="0" w:line="264" w:lineRule="auto"/>
      <w:outlineLvl w:val="6"/>
    </w:pPr>
    <w:rPr>
      <w:rFonts w:ascii="Cambria" w:eastAsia="Times New Roman" w:hAnsi="Cambria"/>
      <w:i/>
      <w:iCs/>
      <w:color w:val="000000"/>
      <w:lang w:eastAsia="pl-PL"/>
    </w:rPr>
  </w:style>
  <w:style w:type="paragraph" w:styleId="Nagwek8">
    <w:name w:val="heading 8"/>
    <w:basedOn w:val="Normalny"/>
    <w:next w:val="Normalny"/>
    <w:link w:val="Nagwek8Znak"/>
    <w:uiPriority w:val="9"/>
    <w:qFormat/>
    <w:pPr>
      <w:keepNext/>
      <w:keepLines/>
      <w:spacing w:before="200" w:after="0" w:line="264" w:lineRule="auto"/>
      <w:outlineLvl w:val="7"/>
    </w:pPr>
    <w:rPr>
      <w:rFonts w:ascii="Cambria" w:eastAsia="Times New Roman" w:hAnsi="Cambria"/>
      <w:color w:val="000000"/>
      <w:sz w:val="20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uiPriority w:val="9"/>
    <w:qFormat/>
    <w:pPr>
      <w:keepNext/>
      <w:keepLines/>
      <w:spacing w:before="200" w:after="0" w:line="264" w:lineRule="auto"/>
      <w:outlineLvl w:val="8"/>
    </w:pPr>
    <w:rPr>
      <w:rFonts w:ascii="Cambria" w:eastAsia="Times New Roman" w:hAnsi="Cambria"/>
      <w:i/>
      <w:iCs/>
      <w:color w:val="00000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Pr>
      <w:rFonts w:ascii="Cambria" w:eastAsia="Times New Roman" w:hAnsi="Cambria" w:cs="Times New Roman"/>
      <w:bCs/>
      <w:color w:val="000000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Pr>
      <w:rFonts w:ascii="Cambria" w:eastAsia="Times New Roman" w:hAnsi="Cambria" w:cs="Times New Roman"/>
      <w:bCs/>
      <w:color w:val="000000"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rPr>
      <w:rFonts w:eastAsia="Times New Roman" w:cs="Times New Roman"/>
      <w:b/>
      <w:bCs/>
      <w:color w:val="000000"/>
      <w:sz w:val="24"/>
    </w:rPr>
  </w:style>
  <w:style w:type="character" w:customStyle="1" w:styleId="Nagwek4Znak">
    <w:name w:val="Nagłówek 4 Znak"/>
    <w:link w:val="Nagwek4"/>
    <w:uiPriority w:val="9"/>
    <w:semiHidden/>
    <w:rPr>
      <w:rFonts w:ascii="Cambria" w:eastAsia="Times New Roman" w:hAnsi="Cambria" w:cs="Times New Roman"/>
      <w:b/>
      <w:bCs/>
      <w:i/>
      <w:iCs/>
      <w:color w:val="000000"/>
    </w:rPr>
  </w:style>
  <w:style w:type="character" w:customStyle="1" w:styleId="Nagwek5Znak">
    <w:name w:val="Nagłówek 5 Znak"/>
    <w:link w:val="Nagwek5"/>
    <w:uiPriority w:val="9"/>
    <w:semiHidden/>
    <w:rPr>
      <w:rFonts w:ascii="Cambria" w:eastAsia="Times New Roman" w:hAnsi="Cambria" w:cs="Times New Roman"/>
      <w:color w:val="000000"/>
    </w:rPr>
  </w:style>
  <w:style w:type="character" w:customStyle="1" w:styleId="Nagwek6Znak">
    <w:name w:val="Nagłówek 6 Znak"/>
    <w:link w:val="Nagwek6"/>
    <w:uiPriority w:val="9"/>
    <w:semiHidden/>
    <w:rPr>
      <w:rFonts w:ascii="Cambria" w:eastAsia="Times New Roman" w:hAnsi="Cambria" w:cs="Times New Roman"/>
      <w:i/>
      <w:iCs/>
      <w:color w:val="000000"/>
    </w:rPr>
  </w:style>
  <w:style w:type="character" w:customStyle="1" w:styleId="Nagwek7Znak">
    <w:name w:val="Nagłówek 7 Znak"/>
    <w:link w:val="Nagwek7"/>
    <w:uiPriority w:val="9"/>
    <w:semiHidden/>
    <w:rPr>
      <w:rFonts w:ascii="Cambria" w:eastAsia="Times New Roman" w:hAnsi="Cambria" w:cs="Times New Roman"/>
      <w:i/>
      <w:iCs/>
      <w:color w:val="000000"/>
    </w:rPr>
  </w:style>
  <w:style w:type="character" w:customStyle="1" w:styleId="Nagwek8Znak">
    <w:name w:val="Nagłówek 8 Znak"/>
    <w:link w:val="Nagwek8"/>
    <w:uiPriority w:val="9"/>
    <w:semiHidden/>
    <w:rPr>
      <w:rFonts w:ascii="Cambria" w:eastAsia="Times New Roman" w:hAnsi="Cambria" w:cs="Times New Roman"/>
      <w:color w:val="000000"/>
      <w:sz w:val="20"/>
      <w:szCs w:val="20"/>
    </w:rPr>
  </w:style>
  <w:style w:type="character" w:customStyle="1" w:styleId="Nagwek9Znak">
    <w:name w:val="Nagłówek 9 Znak"/>
    <w:link w:val="Nagwek9"/>
    <w:uiPriority w:val="9"/>
    <w:semiHidden/>
    <w:rPr>
      <w:rFonts w:ascii="Cambria" w:eastAsia="Times New Roman" w:hAnsi="Cambria" w:cs="Times New Roman"/>
      <w:i/>
      <w:iCs/>
      <w:color w:val="000000"/>
      <w:sz w:val="20"/>
      <w:szCs w:val="20"/>
    </w:rPr>
  </w:style>
  <w:style w:type="character" w:styleId="Pogrubienie">
    <w:name w:val="Strong"/>
    <w:uiPriority w:val="22"/>
    <w:qFormat/>
    <w:rPr>
      <w:b/>
      <w:bCs/>
    </w:rPr>
  </w:style>
  <w:style w:type="character" w:styleId="Uwydatnienie">
    <w:name w:val="Emphasis"/>
    <w:uiPriority w:val="20"/>
    <w:qFormat/>
    <w:rPr>
      <w:i/>
      <w:iCs/>
      <w:color w:val="000000"/>
    </w:rPr>
  </w:style>
  <w:style w:type="character" w:customStyle="1" w:styleId="Odwoanieintensywneznak">
    <w:name w:val="Odwołanie intensywne (znak)"/>
    <w:uiPriority w:val="32"/>
    <w:rPr>
      <w:rFonts w:cs="Times New Roman"/>
      <w:b/>
      <w:color w:val="000000"/>
      <w:szCs w:val="20"/>
      <w:u w:val="single"/>
    </w:rPr>
  </w:style>
  <w:style w:type="character" w:customStyle="1" w:styleId="Odwoaniedelikatneznak">
    <w:name w:val="Odwołanie delikatne (znak)"/>
    <w:uiPriority w:val="31"/>
    <w:rPr>
      <w:rFonts w:cs="Times New Roman"/>
      <w:color w:val="000000"/>
      <w:szCs w:val="20"/>
      <w:u w:val="single"/>
    </w:rPr>
  </w:style>
  <w:style w:type="character" w:customStyle="1" w:styleId="Tytuksikiznak">
    <w:name w:val="Tytuł książki (znak)"/>
    <w:uiPriority w:val="33"/>
    <w:rPr>
      <w:rFonts w:ascii="Cambria" w:hAnsi="Cambria" w:cs="Times New Roman"/>
      <w:b/>
      <w:i/>
      <w:color w:val="000000"/>
      <w:szCs w:val="20"/>
    </w:rPr>
  </w:style>
  <w:style w:type="character" w:customStyle="1" w:styleId="Wyrnienieintensywneznak">
    <w:name w:val="Wyróżnienie intensywne (znak)"/>
    <w:uiPriority w:val="21"/>
    <w:rPr>
      <w:rFonts w:cs="Times New Roman"/>
      <w:b/>
      <w:i/>
      <w:color w:val="000000"/>
      <w:szCs w:val="20"/>
    </w:rPr>
  </w:style>
  <w:style w:type="character" w:customStyle="1" w:styleId="Wyrnieniedelikatneznak">
    <w:name w:val="Wyróżnienie delikatne (znak)"/>
    <w:uiPriority w:val="19"/>
    <w:rPr>
      <w:rFonts w:cs="Times New Roman"/>
      <w:i/>
      <w:color w:val="000000"/>
      <w:szCs w:val="20"/>
    </w:rPr>
  </w:style>
  <w:style w:type="paragraph" w:styleId="Cytat">
    <w:name w:val="Quote"/>
    <w:basedOn w:val="Normalny"/>
    <w:next w:val="Normalny"/>
    <w:link w:val="CytatZnak"/>
    <w:uiPriority w:val="29"/>
    <w:qFormat/>
    <w:pPr>
      <w:spacing w:before="160" w:line="300" w:lineRule="auto"/>
      <w:ind w:left="144" w:right="144"/>
      <w:jc w:val="center"/>
    </w:pPr>
    <w:rPr>
      <w:rFonts w:ascii="Cambria" w:eastAsia="Times New Roman" w:hAnsi="Cambria"/>
      <w:i/>
      <w:iCs/>
      <w:color w:val="FF388C"/>
      <w:sz w:val="24"/>
      <w:lang w:eastAsia="pl-PL"/>
    </w:rPr>
  </w:style>
  <w:style w:type="character" w:customStyle="1" w:styleId="CytatZnak">
    <w:name w:val="Cytat Znak"/>
    <w:link w:val="Cytat"/>
    <w:uiPriority w:val="29"/>
    <w:rPr>
      <w:rFonts w:ascii="Cambria" w:eastAsia="Times New Roman" w:hAnsi="Cambria"/>
      <w:i/>
      <w:iCs/>
      <w:color w:val="000000"/>
      <w:sz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pPr>
      <w:pBdr>
        <w:top w:val="single" w:sz="36" w:space="8" w:color="FF388C"/>
        <w:left w:val="single" w:sz="36" w:space="8" w:color="FF388C"/>
        <w:bottom w:val="single" w:sz="36" w:space="8" w:color="FF388C"/>
        <w:right w:val="single" w:sz="36" w:space="8" w:color="FF388C"/>
      </w:pBdr>
      <w:shd w:val="clear" w:color="auto" w:fill="FF388C"/>
      <w:spacing w:before="200" w:after="280" w:line="300" w:lineRule="auto"/>
      <w:ind w:left="936" w:right="936"/>
      <w:jc w:val="center"/>
    </w:pPr>
    <w:rPr>
      <w:rFonts w:eastAsia="Times New Roman"/>
      <w:b/>
      <w:bCs/>
      <w:i/>
      <w:iCs/>
      <w:color w:val="FFFFFF"/>
      <w:sz w:val="21"/>
      <w:lang w:eastAsia="pl-PL"/>
    </w:rPr>
  </w:style>
  <w:style w:type="table" w:styleId="Tabela-Siatka">
    <w:name w:val="Table Grid"/>
    <w:basedOn w:val="Standardowy"/>
    <w:uiPriority w:val="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320"/>
        <w:tab w:val="right" w:pos="8640"/>
      </w:tabs>
      <w:spacing w:line="264" w:lineRule="auto"/>
    </w:pPr>
    <w:rPr>
      <w:sz w:val="21"/>
      <w:lang w:eastAsia="pl-PL"/>
    </w:rPr>
  </w:style>
  <w:style w:type="character" w:customStyle="1" w:styleId="NagwekZnak">
    <w:name w:val="Nagłówek Znak"/>
    <w:link w:val="Nagwek"/>
    <w:uiPriority w:val="99"/>
    <w:rPr>
      <w:rFonts w:cs="Times New Roman"/>
      <w:color w:val="000000"/>
      <w:szCs w:val="20"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320"/>
        <w:tab w:val="right" w:pos="8640"/>
      </w:tabs>
      <w:spacing w:line="264" w:lineRule="auto"/>
    </w:pPr>
    <w:rPr>
      <w:sz w:val="21"/>
      <w:lang w:eastAsia="pl-PL"/>
    </w:rPr>
  </w:style>
  <w:style w:type="character" w:customStyle="1" w:styleId="StopkaZnak">
    <w:name w:val="Stopka Znak"/>
    <w:link w:val="Stopka"/>
    <w:uiPriority w:val="99"/>
    <w:rPr>
      <w:rFonts w:cs="Times New Roman"/>
      <w:color w:val="00000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line="264" w:lineRule="auto"/>
    </w:pPr>
    <w:rPr>
      <w:rFonts w:ascii="Tahoma" w:hAnsi="Tahoma" w:cs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uiPriority w:val="99"/>
    <w:semiHidden/>
    <w:rPr>
      <w:rFonts w:ascii="Tahoma" w:hAnsi="Tahoma" w:cs="Tahoma"/>
      <w:color w:val="000000"/>
      <w:sz w:val="16"/>
      <w:szCs w:val="16"/>
    </w:rPr>
  </w:style>
  <w:style w:type="paragraph" w:styleId="Legenda">
    <w:name w:val="caption"/>
    <w:basedOn w:val="Normalny"/>
    <w:next w:val="Normalny"/>
    <w:uiPriority w:val="35"/>
    <w:qFormat/>
    <w:pPr>
      <w:spacing w:line="240" w:lineRule="auto"/>
    </w:pPr>
    <w:rPr>
      <w:rFonts w:eastAsia="Times New Roman"/>
      <w:b/>
      <w:bCs/>
      <w:smallCaps/>
      <w:color w:val="666666"/>
      <w:spacing w:val="6"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Pr>
      <w:sz w:val="22"/>
      <w:szCs w:val="22"/>
    </w:rPr>
  </w:style>
  <w:style w:type="paragraph" w:styleId="Tekstblokowy">
    <w:name w:val="Block Text"/>
    <w:aliases w:val="Cytat blokowy"/>
    <w:uiPriority w:val="40"/>
    <w:pPr>
      <w:pBdr>
        <w:top w:val="single" w:sz="2" w:space="10" w:color="FF87B9"/>
        <w:bottom w:val="single" w:sz="24" w:space="10" w:color="FF87B9"/>
      </w:pBdr>
      <w:spacing w:after="280"/>
      <w:ind w:left="1440" w:right="1440"/>
      <w:jc w:val="both"/>
    </w:pPr>
    <w:rPr>
      <w:rFonts w:eastAsia="Times New Roman"/>
      <w:color w:val="FFFFFF"/>
      <w:sz w:val="28"/>
      <w:szCs w:val="28"/>
    </w:rPr>
  </w:style>
  <w:style w:type="paragraph" w:styleId="Listapunktowana">
    <w:name w:val="List Bullet"/>
    <w:basedOn w:val="Normalny"/>
    <w:uiPriority w:val="6"/>
    <w:unhideWhenUsed/>
    <w:pPr>
      <w:numPr>
        <w:numId w:val="1"/>
      </w:numPr>
      <w:spacing w:after="0" w:line="264" w:lineRule="auto"/>
      <w:contextualSpacing/>
    </w:pPr>
    <w:rPr>
      <w:sz w:val="21"/>
      <w:lang w:eastAsia="pl-PL"/>
    </w:rPr>
  </w:style>
  <w:style w:type="paragraph" w:styleId="Listapunktowana2">
    <w:name w:val="List Bullet 2"/>
    <w:basedOn w:val="Normalny"/>
    <w:uiPriority w:val="6"/>
    <w:unhideWhenUsed/>
    <w:pPr>
      <w:numPr>
        <w:numId w:val="2"/>
      </w:numPr>
      <w:spacing w:after="0" w:line="264" w:lineRule="auto"/>
    </w:pPr>
    <w:rPr>
      <w:sz w:val="21"/>
      <w:lang w:eastAsia="pl-PL"/>
    </w:rPr>
  </w:style>
  <w:style w:type="paragraph" w:styleId="Listapunktowana3">
    <w:name w:val="List Bullet 3"/>
    <w:basedOn w:val="Normalny"/>
    <w:uiPriority w:val="6"/>
    <w:unhideWhenUsed/>
    <w:pPr>
      <w:numPr>
        <w:numId w:val="3"/>
      </w:numPr>
      <w:spacing w:after="0" w:line="264" w:lineRule="auto"/>
    </w:pPr>
    <w:rPr>
      <w:sz w:val="21"/>
      <w:lang w:eastAsia="pl-PL"/>
    </w:rPr>
  </w:style>
  <w:style w:type="paragraph" w:styleId="Listapunktowana4">
    <w:name w:val="List Bullet 4"/>
    <w:basedOn w:val="Normalny"/>
    <w:uiPriority w:val="6"/>
    <w:unhideWhenUsed/>
    <w:pPr>
      <w:numPr>
        <w:numId w:val="4"/>
      </w:numPr>
      <w:spacing w:after="0" w:line="264" w:lineRule="auto"/>
    </w:pPr>
    <w:rPr>
      <w:sz w:val="21"/>
      <w:lang w:eastAsia="pl-PL"/>
    </w:rPr>
  </w:style>
  <w:style w:type="paragraph" w:styleId="Listapunktowana5">
    <w:name w:val="List Bullet 5"/>
    <w:basedOn w:val="Normalny"/>
    <w:uiPriority w:val="6"/>
    <w:unhideWhenUsed/>
    <w:pPr>
      <w:numPr>
        <w:numId w:val="5"/>
      </w:numPr>
      <w:spacing w:after="0" w:line="264" w:lineRule="auto"/>
    </w:pPr>
    <w:rPr>
      <w:sz w:val="21"/>
      <w:lang w:eastAsia="pl-PL"/>
    </w:rPr>
  </w:style>
  <w:style w:type="paragraph" w:styleId="Spistreci1">
    <w:name w:val="toc 1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</w:pPr>
    <w:rPr>
      <w:smallCaps/>
      <w:color w:val="E40059"/>
      <w:sz w:val="21"/>
      <w:lang w:eastAsia="pl-PL"/>
    </w:rPr>
  </w:style>
  <w:style w:type="paragraph" w:styleId="Spistreci2">
    <w:name w:val="toc 2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216"/>
    </w:pPr>
    <w:rPr>
      <w:smallCaps/>
      <w:sz w:val="21"/>
      <w:lang w:eastAsia="pl-PL"/>
    </w:rPr>
  </w:style>
  <w:style w:type="paragraph" w:styleId="Spistreci3">
    <w:name w:val="toc 3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446"/>
    </w:pPr>
    <w:rPr>
      <w:smallCaps/>
      <w:sz w:val="21"/>
      <w:lang w:eastAsia="pl-PL"/>
    </w:rPr>
  </w:style>
  <w:style w:type="paragraph" w:styleId="Spistreci4">
    <w:name w:val="toc 4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662"/>
    </w:pPr>
    <w:rPr>
      <w:smallCaps/>
      <w:sz w:val="21"/>
      <w:lang w:eastAsia="pl-PL"/>
    </w:rPr>
  </w:style>
  <w:style w:type="paragraph" w:styleId="Spistreci5">
    <w:name w:val="toc 5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878"/>
    </w:pPr>
    <w:rPr>
      <w:smallCaps/>
      <w:sz w:val="21"/>
      <w:lang w:eastAsia="pl-PL"/>
    </w:rPr>
  </w:style>
  <w:style w:type="paragraph" w:styleId="Spistreci6">
    <w:name w:val="toc 6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094"/>
    </w:pPr>
    <w:rPr>
      <w:smallCaps/>
      <w:sz w:val="21"/>
      <w:lang w:eastAsia="pl-PL"/>
    </w:rPr>
  </w:style>
  <w:style w:type="paragraph" w:styleId="Spistreci7">
    <w:name w:val="toc 7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325"/>
    </w:pPr>
    <w:rPr>
      <w:smallCaps/>
      <w:sz w:val="21"/>
      <w:lang w:eastAsia="pl-PL"/>
    </w:rPr>
  </w:style>
  <w:style w:type="paragraph" w:styleId="Spistreci8">
    <w:name w:val="toc 8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540"/>
    </w:pPr>
    <w:rPr>
      <w:smallCaps/>
      <w:sz w:val="21"/>
      <w:lang w:eastAsia="pl-PL"/>
    </w:rPr>
  </w:style>
  <w:style w:type="paragraph" w:styleId="Spistreci9">
    <w:name w:val="toc 9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760"/>
    </w:pPr>
    <w:rPr>
      <w:smallCaps/>
      <w:sz w:val="21"/>
      <w:lang w:eastAsia="pl-PL"/>
    </w:rPr>
  </w:style>
  <w:style w:type="character" w:styleId="Hipercze">
    <w:name w:val="Hyperlink"/>
    <w:uiPriority w:val="99"/>
    <w:semiHidden/>
    <w:unhideWhenUsed/>
    <w:rPr>
      <w:color w:val="000000"/>
      <w:u w:val="single"/>
    </w:rPr>
  </w:style>
  <w:style w:type="character" w:styleId="Tytuksiki">
    <w:name w:val="Book Title"/>
    <w:uiPriority w:val="33"/>
    <w:qFormat/>
    <w:rPr>
      <w:b/>
      <w:bCs/>
      <w:caps w:val="0"/>
      <w:smallCaps/>
      <w:spacing w:val="10"/>
    </w:rPr>
  </w:style>
  <w:style w:type="character" w:styleId="Wyrnienieintensywne">
    <w:name w:val="Intense Emphasis"/>
    <w:uiPriority w:val="21"/>
    <w:qFormat/>
    <w:rPr>
      <w:b/>
      <w:bCs/>
      <w:i/>
      <w:iCs/>
      <w:color w:val="000000"/>
    </w:rPr>
  </w:style>
  <w:style w:type="character" w:styleId="Odwoanieintensywne">
    <w:name w:val="Intense Reference"/>
    <w:uiPriority w:val="32"/>
    <w:qFormat/>
    <w:rPr>
      <w:b/>
      <w:bCs/>
      <w:smallCaps/>
      <w:color w:val="000000"/>
      <w:spacing w:val="5"/>
      <w:u w:val="single"/>
    </w:rPr>
  </w:style>
  <w:style w:type="character" w:styleId="Wyrnieniedelikatne">
    <w:name w:val="Subtle Emphasis"/>
    <w:uiPriority w:val="19"/>
    <w:qFormat/>
    <w:rPr>
      <w:i/>
      <w:iCs/>
      <w:color w:val="000000"/>
    </w:rPr>
  </w:style>
  <w:style w:type="character" w:styleId="Odwoaniedelikatne">
    <w:name w:val="Subtle Reference"/>
    <w:uiPriority w:val="31"/>
    <w:qFormat/>
    <w:rPr>
      <w:smallCaps/>
      <w:color w:val="000000"/>
      <w:u w:val="single"/>
    </w:rPr>
  </w:style>
  <w:style w:type="paragraph" w:styleId="Zwrotpoegnalny">
    <w:name w:val="Closing"/>
    <w:basedOn w:val="Normalny"/>
    <w:link w:val="ZwrotpoegnalnyZnak"/>
    <w:uiPriority w:val="5"/>
    <w:unhideWhenUsed/>
    <w:pPr>
      <w:spacing w:before="480" w:after="960" w:line="264" w:lineRule="auto"/>
      <w:contextualSpacing/>
    </w:pPr>
    <w:rPr>
      <w:b/>
      <w:color w:val="666666"/>
      <w:sz w:val="21"/>
      <w:lang w:eastAsia="pl-PL"/>
    </w:rPr>
  </w:style>
  <w:style w:type="character" w:customStyle="1" w:styleId="ZwrotpoegnalnyZnak">
    <w:name w:val="Zwrot pożegnalny Znak"/>
    <w:link w:val="Zwrotpoegnalny"/>
    <w:uiPriority w:val="5"/>
    <w:rPr>
      <w:b/>
      <w:color w:val="000000"/>
      <w:sz w:val="21"/>
    </w:rPr>
  </w:style>
  <w:style w:type="paragraph" w:customStyle="1" w:styleId="Adresodbiorcy">
    <w:name w:val="Adres odbiorcy"/>
    <w:basedOn w:val="Bezodstpw"/>
    <w:link w:val="Adresodbiorcyznak"/>
    <w:uiPriority w:val="5"/>
    <w:qFormat/>
    <w:pPr>
      <w:spacing w:after="360"/>
      <w:contextualSpacing/>
    </w:pPr>
    <w:rPr>
      <w:color w:val="666666"/>
      <w:sz w:val="21"/>
    </w:rPr>
  </w:style>
  <w:style w:type="paragraph" w:styleId="Zwrotgrzecznociowy">
    <w:name w:val="Salutation"/>
    <w:basedOn w:val="Bezodstpw"/>
    <w:next w:val="Normalny"/>
    <w:link w:val="ZwrotgrzecznociowyZnak"/>
    <w:uiPriority w:val="6"/>
    <w:unhideWhenUsed/>
    <w:qFormat/>
    <w:pPr>
      <w:spacing w:before="480" w:after="320"/>
      <w:contextualSpacing/>
    </w:pPr>
    <w:rPr>
      <w:b/>
      <w:color w:val="666666"/>
      <w:sz w:val="21"/>
    </w:rPr>
  </w:style>
  <w:style w:type="character" w:customStyle="1" w:styleId="ZwrotgrzecznociowyZnak">
    <w:name w:val="Zwrot grzecznościowy Znak"/>
    <w:link w:val="Zwrotgrzecznociowy"/>
    <w:uiPriority w:val="6"/>
    <w:rPr>
      <w:b/>
      <w:color w:val="000000"/>
      <w:sz w:val="21"/>
    </w:rPr>
  </w:style>
  <w:style w:type="paragraph" w:customStyle="1" w:styleId="Adresnadawcy">
    <w:name w:val="Adres nadawcy"/>
    <w:basedOn w:val="Bezodstpw"/>
    <w:uiPriority w:val="2"/>
    <w:qFormat/>
    <w:pPr>
      <w:spacing w:after="360"/>
      <w:contextualSpacing/>
    </w:pPr>
  </w:style>
  <w:style w:type="paragraph" w:styleId="Podtytu">
    <w:name w:val="Subtitle"/>
    <w:basedOn w:val="Normalny"/>
    <w:next w:val="Normalny"/>
    <w:link w:val="PodtytuZnak"/>
    <w:uiPriority w:val="11"/>
    <w:qFormat/>
    <w:pPr>
      <w:numPr>
        <w:ilvl w:val="1"/>
      </w:numPr>
      <w:spacing w:line="264" w:lineRule="auto"/>
    </w:pPr>
    <w:rPr>
      <w:rFonts w:eastAsia="Times New Roman"/>
      <w:iCs/>
      <w:color w:val="666666"/>
      <w:sz w:val="32"/>
      <w:szCs w:val="32"/>
      <w:lang w:eastAsia="pl-PL"/>
    </w:rPr>
  </w:style>
  <w:style w:type="character" w:customStyle="1" w:styleId="PodtytuZnak">
    <w:name w:val="Podtytuł Znak"/>
    <w:link w:val="Podtytu"/>
    <w:uiPriority w:val="11"/>
    <w:rPr>
      <w:rFonts w:eastAsia="Times New Roman" w:cs="Times New Roman"/>
      <w:iCs/>
      <w:color w:val="000000"/>
      <w:sz w:val="32"/>
      <w:szCs w:val="32"/>
    </w:rPr>
  </w:style>
  <w:style w:type="paragraph" w:styleId="Tytu">
    <w:name w:val="Title"/>
    <w:basedOn w:val="Normalny"/>
    <w:next w:val="Normalny"/>
    <w:link w:val="TytuZnak"/>
    <w:uiPriority w:val="10"/>
    <w:qFormat/>
    <w:rsid w:val="008D3515"/>
    <w:pPr>
      <w:spacing w:after="0" w:line="240" w:lineRule="auto"/>
      <w:contextualSpacing/>
    </w:pPr>
    <w:rPr>
      <w:rFonts w:ascii="Cambria" w:eastAsia="Times New Roman" w:hAnsi="Cambria"/>
      <w:color w:val="666666"/>
      <w:kern w:val="28"/>
      <w:sz w:val="72"/>
      <w:szCs w:val="80"/>
      <w:lang w:eastAsia="pl-PL"/>
    </w:rPr>
  </w:style>
  <w:style w:type="character" w:customStyle="1" w:styleId="TytuZnak">
    <w:name w:val="Tytuł Znak"/>
    <w:link w:val="Tytu"/>
    <w:uiPriority w:val="10"/>
    <w:rsid w:val="008D3515"/>
    <w:rPr>
      <w:rFonts w:ascii="Cambria" w:eastAsia="Times New Roman" w:hAnsi="Cambria" w:cs="Times New Roman"/>
      <w:color w:val="666666"/>
      <w:kern w:val="28"/>
      <w:sz w:val="72"/>
      <w:szCs w:val="80"/>
    </w:rPr>
  </w:style>
  <w:style w:type="paragraph" w:styleId="Data">
    <w:name w:val="Date"/>
    <w:basedOn w:val="Normalny"/>
    <w:next w:val="Normalny"/>
    <w:link w:val="DataZnak"/>
    <w:uiPriority w:val="99"/>
    <w:semiHidden/>
    <w:unhideWhenUsed/>
    <w:pPr>
      <w:spacing w:line="264" w:lineRule="auto"/>
    </w:pPr>
    <w:rPr>
      <w:sz w:val="21"/>
      <w:lang w:eastAsia="pl-PL"/>
    </w:rPr>
  </w:style>
  <w:style w:type="character" w:customStyle="1" w:styleId="DataZnak">
    <w:name w:val="Data Znak"/>
    <w:link w:val="Data"/>
    <w:uiPriority w:val="99"/>
    <w:semiHidden/>
    <w:rPr>
      <w:rFonts w:cs="Times New Roman"/>
      <w:color w:val="000000"/>
      <w:szCs w:val="20"/>
    </w:rPr>
  </w:style>
  <w:style w:type="character" w:styleId="Tekstzastpczy">
    <w:name w:val="Placeholder Text"/>
    <w:uiPriority w:val="99"/>
    <w:unhideWhenUsed/>
    <w:rPr>
      <w:color w:val="808080"/>
    </w:rPr>
  </w:style>
  <w:style w:type="paragraph" w:styleId="Podpis">
    <w:name w:val="Signature"/>
    <w:basedOn w:val="Normalny"/>
    <w:link w:val="PodpisZnak"/>
    <w:uiPriority w:val="99"/>
    <w:unhideWhenUsed/>
    <w:pPr>
      <w:spacing w:line="264" w:lineRule="auto"/>
      <w:contextualSpacing/>
    </w:pPr>
    <w:rPr>
      <w:sz w:val="21"/>
      <w:lang w:eastAsia="pl-PL"/>
    </w:rPr>
  </w:style>
  <w:style w:type="character" w:customStyle="1" w:styleId="PodpisZnak">
    <w:name w:val="Podpis Znak"/>
    <w:link w:val="Podpis"/>
    <w:uiPriority w:val="99"/>
    <w:rPr>
      <w:rFonts w:cs="Times New Roman"/>
      <w:color w:val="000000"/>
      <w:szCs w:val="20"/>
    </w:rPr>
  </w:style>
  <w:style w:type="table" w:customStyle="1" w:styleId="Styl6">
    <w:name w:val="Styl 6"/>
    <w:basedOn w:val="Standardowy"/>
    <w:uiPriority w:val="26"/>
    <w:rPr>
      <w:rFonts w:eastAsia="Times New Roman"/>
      <w:color w:val="000000"/>
    </w:rPr>
    <w:tblPr>
      <w:tblInd w:w="0" w:type="dxa"/>
      <w:tblBorders>
        <w:top w:val="single" w:sz="4" w:space="0" w:color="FF388C"/>
        <w:left w:val="single" w:sz="4" w:space="0" w:color="FF388C"/>
        <w:bottom w:val="single" w:sz="4" w:space="0" w:color="FF388C"/>
        <w:right w:val="single" w:sz="4" w:space="0" w:color="FF388C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D7E7"/>
    </w:tcPr>
    <w:tblStylePr w:type="firstRow">
      <w:rPr>
        <w:b/>
        <w:bCs/>
        <w:color w:val="666666"/>
      </w:rPr>
      <w:tblPr/>
      <w:tcPr>
        <w:shd w:val="clear" w:color="auto" w:fill="FFEBF3"/>
      </w:tcPr>
    </w:tblStylePr>
    <w:tblStylePr w:type="lastRow">
      <w:rPr>
        <w:b/>
        <w:bCs/>
        <w:color w:val="FFFFFF"/>
      </w:rPr>
      <w:tblPr/>
      <w:tcPr>
        <w:shd w:val="clear" w:color="auto" w:fill="FF388C"/>
      </w:tcPr>
    </w:tblStylePr>
    <w:tblStylePr w:type="firstCol">
      <w:rPr>
        <w:b/>
        <w:bCs/>
        <w:color w:val="666666"/>
      </w:rPr>
    </w:tblStylePr>
    <w:tblStylePr w:type="lastCol">
      <w:rPr>
        <w:color w:val="000000"/>
      </w:rPr>
    </w:tblStylePr>
  </w:style>
  <w:style w:type="paragraph" w:customStyle="1" w:styleId="Tekstdaty">
    <w:name w:val="Tekst daty"/>
    <w:basedOn w:val="Normalny"/>
    <w:uiPriority w:val="35"/>
    <w:pPr>
      <w:spacing w:before="720" w:line="264" w:lineRule="auto"/>
      <w:contextualSpacing/>
    </w:pPr>
    <w:rPr>
      <w:sz w:val="21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</w:style>
  <w:style w:type="paragraph" w:styleId="Akapitzlist">
    <w:name w:val="List Paragraph"/>
    <w:basedOn w:val="Normalny"/>
    <w:uiPriority w:val="34"/>
    <w:qFormat/>
    <w:pPr>
      <w:spacing w:line="240" w:lineRule="auto"/>
      <w:ind w:left="720" w:hanging="288"/>
      <w:contextualSpacing/>
    </w:pPr>
    <w:rPr>
      <w:color w:val="666666"/>
      <w:sz w:val="21"/>
      <w:lang w:eastAsia="pl-PL"/>
    </w:rPr>
  </w:style>
  <w:style w:type="character" w:customStyle="1" w:styleId="CytatintensywnyZnak">
    <w:name w:val="Cytat intensywny Znak"/>
    <w:link w:val="Cytatintensywny"/>
    <w:uiPriority w:val="30"/>
    <w:rPr>
      <w:rFonts w:eastAsia="Times New Roman"/>
      <w:b/>
      <w:bCs/>
      <w:i/>
      <w:iCs/>
      <w:color w:val="000000"/>
      <w:sz w:val="21"/>
      <w:shd w:val="clear" w:color="auto" w:fill="FF388C"/>
    </w:rPr>
  </w:style>
  <w:style w:type="paragraph" w:styleId="Nagwekspisutreci">
    <w:name w:val="TOC Heading"/>
    <w:basedOn w:val="Nagwek1"/>
    <w:next w:val="Normalny"/>
    <w:uiPriority w:val="39"/>
    <w:qFormat/>
    <w:pPr>
      <w:spacing w:before="480" w:line="264" w:lineRule="auto"/>
      <w:outlineLvl w:val="9"/>
    </w:pPr>
    <w:rPr>
      <w:b/>
      <w:color w:val="000000"/>
      <w:sz w:val="28"/>
    </w:rPr>
  </w:style>
  <w:style w:type="paragraph" w:customStyle="1" w:styleId="Imiinazwisko">
    <w:name w:val="Imię i nazwisko"/>
    <w:basedOn w:val="Tytu"/>
    <w:qFormat/>
    <w:rPr>
      <w:b/>
      <w:sz w:val="28"/>
      <w:szCs w:val="28"/>
    </w:rPr>
  </w:style>
  <w:style w:type="character" w:customStyle="1" w:styleId="Adresodbiorcyznak">
    <w:name w:val="Adres odbiorcy (znak)"/>
    <w:link w:val="Adresodbiorcy"/>
    <w:uiPriority w:val="5"/>
    <w:locked/>
    <w:rPr>
      <w:color w:val="000000"/>
      <w:sz w:val="21"/>
    </w:rPr>
  </w:style>
  <w:style w:type="table" w:styleId="Jasnalistaakcent6">
    <w:name w:val="Light List Accent 6"/>
    <w:basedOn w:val="Standardowy"/>
    <w:uiPriority w:val="46"/>
    <w:rsid w:val="00216359"/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redniasiatka3akcent2">
    <w:name w:val="Medium Grid 3 Accent 2"/>
    <w:basedOn w:val="Standardowy"/>
    <w:uiPriority w:val="42"/>
    <w:rsid w:val="00216359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Kolorowalistaakcent5">
    <w:name w:val="Colorful List Accent 5"/>
    <w:basedOn w:val="Standardowy"/>
    <w:uiPriority w:val="45"/>
    <w:rsid w:val="00AD0E2A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Jasnasiatkaakcent5">
    <w:name w:val="Light Grid Accent 5"/>
    <w:basedOn w:val="Standardowy"/>
    <w:uiPriority w:val="45"/>
    <w:rsid w:val="00AD0E2A"/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redniasiatka1akcent5">
    <w:name w:val="Medium Grid 1 Accent 5"/>
    <w:basedOn w:val="Standardowy"/>
    <w:uiPriority w:val="67"/>
    <w:rsid w:val="002411EC"/>
    <w:tblPr>
      <w:tblStyleRowBandSize w:val="1"/>
      <w:tblStyleColBandSize w:val="1"/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numbering" w:customStyle="1" w:styleId="Styl1">
    <w:name w:val="Styl1"/>
    <w:uiPriority w:val="99"/>
    <w:rsid w:val="00DC21B1"/>
    <w:pPr>
      <w:numPr>
        <w:numId w:val="11"/>
      </w:numPr>
    </w:pPr>
  </w:style>
  <w:style w:type="numbering" w:customStyle="1" w:styleId="Styl2">
    <w:name w:val="Styl2"/>
    <w:uiPriority w:val="99"/>
    <w:rsid w:val="00DC21B1"/>
    <w:pPr>
      <w:numPr>
        <w:numId w:val="13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ny">
    <w:name w:val="Normal"/>
    <w:qFormat/>
    <w:rsid w:val="008D3515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keepLines/>
      <w:spacing w:before="360" w:after="0" w:line="240" w:lineRule="auto"/>
      <w:outlineLvl w:val="0"/>
    </w:pPr>
    <w:rPr>
      <w:rFonts w:ascii="Cambria" w:eastAsia="Times New Roman" w:hAnsi="Cambria"/>
      <w:bCs/>
      <w:color w:val="FF388C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qFormat/>
    <w:pPr>
      <w:keepNext/>
      <w:keepLines/>
      <w:spacing w:before="120" w:after="0" w:line="240" w:lineRule="auto"/>
      <w:outlineLvl w:val="1"/>
    </w:pPr>
    <w:rPr>
      <w:rFonts w:ascii="Cambria" w:eastAsia="Times New Roman" w:hAnsi="Cambria"/>
      <w:bCs/>
      <w:color w:val="666666"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qFormat/>
    <w:pPr>
      <w:keepNext/>
      <w:keepLines/>
      <w:spacing w:before="20" w:after="0" w:line="240" w:lineRule="auto"/>
      <w:outlineLvl w:val="2"/>
    </w:pPr>
    <w:rPr>
      <w:rFonts w:eastAsia="Times New Roman"/>
      <w:b/>
      <w:bCs/>
      <w:color w:val="FF388C"/>
      <w:sz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qFormat/>
    <w:pPr>
      <w:keepNext/>
      <w:keepLines/>
      <w:spacing w:before="200" w:after="0" w:line="264" w:lineRule="auto"/>
      <w:outlineLvl w:val="3"/>
    </w:pPr>
    <w:rPr>
      <w:rFonts w:ascii="Cambria" w:eastAsia="Times New Roman" w:hAnsi="Cambria"/>
      <w:b/>
      <w:bCs/>
      <w:i/>
      <w:iCs/>
      <w:color w:val="FF388C"/>
      <w:lang w:eastAsia="pl-PL"/>
    </w:rPr>
  </w:style>
  <w:style w:type="paragraph" w:styleId="Nagwek5">
    <w:name w:val="heading 5"/>
    <w:basedOn w:val="Normalny"/>
    <w:next w:val="Normalny"/>
    <w:link w:val="Nagwek5Znak"/>
    <w:uiPriority w:val="9"/>
    <w:qFormat/>
    <w:pPr>
      <w:keepNext/>
      <w:keepLines/>
      <w:spacing w:before="200" w:after="0" w:line="264" w:lineRule="auto"/>
      <w:outlineLvl w:val="4"/>
    </w:pPr>
    <w:rPr>
      <w:rFonts w:ascii="Cambria" w:eastAsia="Times New Roman" w:hAnsi="Cambria"/>
      <w:color w:val="FF388C"/>
      <w:lang w:eastAsia="pl-PL"/>
    </w:rPr>
  </w:style>
  <w:style w:type="paragraph" w:styleId="Nagwek6">
    <w:name w:val="heading 6"/>
    <w:basedOn w:val="Normalny"/>
    <w:next w:val="Normalny"/>
    <w:link w:val="Nagwek6Znak"/>
    <w:uiPriority w:val="9"/>
    <w:qFormat/>
    <w:pPr>
      <w:keepNext/>
      <w:keepLines/>
      <w:spacing w:before="200" w:after="0" w:line="264" w:lineRule="auto"/>
      <w:outlineLvl w:val="5"/>
    </w:pPr>
    <w:rPr>
      <w:rFonts w:ascii="Cambria" w:eastAsia="Times New Roman" w:hAnsi="Cambria"/>
      <w:i/>
      <w:iCs/>
      <w:color w:val="FF388C"/>
      <w:lang w:eastAsia="pl-PL"/>
    </w:rPr>
  </w:style>
  <w:style w:type="paragraph" w:styleId="Nagwek7">
    <w:name w:val="heading 7"/>
    <w:basedOn w:val="Normalny"/>
    <w:next w:val="Normalny"/>
    <w:link w:val="Nagwek7Znak"/>
    <w:uiPriority w:val="9"/>
    <w:qFormat/>
    <w:pPr>
      <w:keepNext/>
      <w:keepLines/>
      <w:spacing w:before="200" w:after="0" w:line="264" w:lineRule="auto"/>
      <w:outlineLvl w:val="6"/>
    </w:pPr>
    <w:rPr>
      <w:rFonts w:ascii="Cambria" w:eastAsia="Times New Roman" w:hAnsi="Cambria"/>
      <w:i/>
      <w:iCs/>
      <w:color w:val="000000"/>
      <w:lang w:eastAsia="pl-PL"/>
    </w:rPr>
  </w:style>
  <w:style w:type="paragraph" w:styleId="Nagwek8">
    <w:name w:val="heading 8"/>
    <w:basedOn w:val="Normalny"/>
    <w:next w:val="Normalny"/>
    <w:link w:val="Nagwek8Znak"/>
    <w:uiPriority w:val="9"/>
    <w:qFormat/>
    <w:pPr>
      <w:keepNext/>
      <w:keepLines/>
      <w:spacing w:before="200" w:after="0" w:line="264" w:lineRule="auto"/>
      <w:outlineLvl w:val="7"/>
    </w:pPr>
    <w:rPr>
      <w:rFonts w:ascii="Cambria" w:eastAsia="Times New Roman" w:hAnsi="Cambria"/>
      <w:color w:val="000000"/>
      <w:sz w:val="20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uiPriority w:val="9"/>
    <w:qFormat/>
    <w:pPr>
      <w:keepNext/>
      <w:keepLines/>
      <w:spacing w:before="200" w:after="0" w:line="264" w:lineRule="auto"/>
      <w:outlineLvl w:val="8"/>
    </w:pPr>
    <w:rPr>
      <w:rFonts w:ascii="Cambria" w:eastAsia="Times New Roman" w:hAnsi="Cambria"/>
      <w:i/>
      <w:iCs/>
      <w:color w:val="00000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Pr>
      <w:rFonts w:ascii="Cambria" w:eastAsia="Times New Roman" w:hAnsi="Cambria" w:cs="Times New Roman"/>
      <w:bCs/>
      <w:color w:val="000000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Pr>
      <w:rFonts w:ascii="Cambria" w:eastAsia="Times New Roman" w:hAnsi="Cambria" w:cs="Times New Roman"/>
      <w:bCs/>
      <w:color w:val="000000"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rPr>
      <w:rFonts w:eastAsia="Times New Roman" w:cs="Times New Roman"/>
      <w:b/>
      <w:bCs/>
      <w:color w:val="000000"/>
      <w:sz w:val="24"/>
    </w:rPr>
  </w:style>
  <w:style w:type="character" w:customStyle="1" w:styleId="Nagwek4Znak">
    <w:name w:val="Nagłówek 4 Znak"/>
    <w:link w:val="Nagwek4"/>
    <w:uiPriority w:val="9"/>
    <w:semiHidden/>
    <w:rPr>
      <w:rFonts w:ascii="Cambria" w:eastAsia="Times New Roman" w:hAnsi="Cambria" w:cs="Times New Roman"/>
      <w:b/>
      <w:bCs/>
      <w:i/>
      <w:iCs/>
      <w:color w:val="000000"/>
    </w:rPr>
  </w:style>
  <w:style w:type="character" w:customStyle="1" w:styleId="Nagwek5Znak">
    <w:name w:val="Nagłówek 5 Znak"/>
    <w:link w:val="Nagwek5"/>
    <w:uiPriority w:val="9"/>
    <w:semiHidden/>
    <w:rPr>
      <w:rFonts w:ascii="Cambria" w:eastAsia="Times New Roman" w:hAnsi="Cambria" w:cs="Times New Roman"/>
      <w:color w:val="000000"/>
    </w:rPr>
  </w:style>
  <w:style w:type="character" w:customStyle="1" w:styleId="Nagwek6Znak">
    <w:name w:val="Nagłówek 6 Znak"/>
    <w:link w:val="Nagwek6"/>
    <w:uiPriority w:val="9"/>
    <w:semiHidden/>
    <w:rPr>
      <w:rFonts w:ascii="Cambria" w:eastAsia="Times New Roman" w:hAnsi="Cambria" w:cs="Times New Roman"/>
      <w:i/>
      <w:iCs/>
      <w:color w:val="000000"/>
    </w:rPr>
  </w:style>
  <w:style w:type="character" w:customStyle="1" w:styleId="Nagwek7Znak">
    <w:name w:val="Nagłówek 7 Znak"/>
    <w:link w:val="Nagwek7"/>
    <w:uiPriority w:val="9"/>
    <w:semiHidden/>
    <w:rPr>
      <w:rFonts w:ascii="Cambria" w:eastAsia="Times New Roman" w:hAnsi="Cambria" w:cs="Times New Roman"/>
      <w:i/>
      <w:iCs/>
      <w:color w:val="000000"/>
    </w:rPr>
  </w:style>
  <w:style w:type="character" w:customStyle="1" w:styleId="Nagwek8Znak">
    <w:name w:val="Nagłówek 8 Znak"/>
    <w:link w:val="Nagwek8"/>
    <w:uiPriority w:val="9"/>
    <w:semiHidden/>
    <w:rPr>
      <w:rFonts w:ascii="Cambria" w:eastAsia="Times New Roman" w:hAnsi="Cambria" w:cs="Times New Roman"/>
      <w:color w:val="000000"/>
      <w:sz w:val="20"/>
      <w:szCs w:val="20"/>
    </w:rPr>
  </w:style>
  <w:style w:type="character" w:customStyle="1" w:styleId="Nagwek9Znak">
    <w:name w:val="Nagłówek 9 Znak"/>
    <w:link w:val="Nagwek9"/>
    <w:uiPriority w:val="9"/>
    <w:semiHidden/>
    <w:rPr>
      <w:rFonts w:ascii="Cambria" w:eastAsia="Times New Roman" w:hAnsi="Cambria" w:cs="Times New Roman"/>
      <w:i/>
      <w:iCs/>
      <w:color w:val="000000"/>
      <w:sz w:val="20"/>
      <w:szCs w:val="20"/>
    </w:rPr>
  </w:style>
  <w:style w:type="character" w:styleId="Pogrubienie">
    <w:name w:val="Strong"/>
    <w:uiPriority w:val="22"/>
    <w:qFormat/>
    <w:rPr>
      <w:b/>
      <w:bCs/>
    </w:rPr>
  </w:style>
  <w:style w:type="character" w:styleId="Uwydatnienie">
    <w:name w:val="Emphasis"/>
    <w:uiPriority w:val="20"/>
    <w:qFormat/>
    <w:rPr>
      <w:i/>
      <w:iCs/>
      <w:color w:val="000000"/>
    </w:rPr>
  </w:style>
  <w:style w:type="character" w:customStyle="1" w:styleId="Odwoanieintensywneznak">
    <w:name w:val="Odwołanie intensywne (znak)"/>
    <w:uiPriority w:val="32"/>
    <w:rPr>
      <w:rFonts w:cs="Times New Roman"/>
      <w:b/>
      <w:color w:val="000000"/>
      <w:szCs w:val="20"/>
      <w:u w:val="single"/>
    </w:rPr>
  </w:style>
  <w:style w:type="character" w:customStyle="1" w:styleId="Odwoaniedelikatneznak">
    <w:name w:val="Odwołanie delikatne (znak)"/>
    <w:uiPriority w:val="31"/>
    <w:rPr>
      <w:rFonts w:cs="Times New Roman"/>
      <w:color w:val="000000"/>
      <w:szCs w:val="20"/>
      <w:u w:val="single"/>
    </w:rPr>
  </w:style>
  <w:style w:type="character" w:customStyle="1" w:styleId="Tytuksikiznak">
    <w:name w:val="Tytuł książki (znak)"/>
    <w:uiPriority w:val="33"/>
    <w:rPr>
      <w:rFonts w:ascii="Cambria" w:hAnsi="Cambria" w:cs="Times New Roman"/>
      <w:b/>
      <w:i/>
      <w:color w:val="000000"/>
      <w:szCs w:val="20"/>
    </w:rPr>
  </w:style>
  <w:style w:type="character" w:customStyle="1" w:styleId="Wyrnienieintensywneznak">
    <w:name w:val="Wyróżnienie intensywne (znak)"/>
    <w:uiPriority w:val="21"/>
    <w:rPr>
      <w:rFonts w:cs="Times New Roman"/>
      <w:b/>
      <w:i/>
      <w:color w:val="000000"/>
      <w:szCs w:val="20"/>
    </w:rPr>
  </w:style>
  <w:style w:type="character" w:customStyle="1" w:styleId="Wyrnieniedelikatneznak">
    <w:name w:val="Wyróżnienie delikatne (znak)"/>
    <w:uiPriority w:val="19"/>
    <w:rPr>
      <w:rFonts w:cs="Times New Roman"/>
      <w:i/>
      <w:color w:val="000000"/>
      <w:szCs w:val="20"/>
    </w:rPr>
  </w:style>
  <w:style w:type="paragraph" w:styleId="Cytat">
    <w:name w:val="Quote"/>
    <w:basedOn w:val="Normalny"/>
    <w:next w:val="Normalny"/>
    <w:link w:val="CytatZnak"/>
    <w:uiPriority w:val="29"/>
    <w:qFormat/>
    <w:pPr>
      <w:spacing w:before="160" w:line="300" w:lineRule="auto"/>
      <w:ind w:left="144" w:right="144"/>
      <w:jc w:val="center"/>
    </w:pPr>
    <w:rPr>
      <w:rFonts w:ascii="Cambria" w:eastAsia="Times New Roman" w:hAnsi="Cambria"/>
      <w:i/>
      <w:iCs/>
      <w:color w:val="FF388C"/>
      <w:sz w:val="24"/>
      <w:lang w:eastAsia="pl-PL"/>
    </w:rPr>
  </w:style>
  <w:style w:type="character" w:customStyle="1" w:styleId="CytatZnak">
    <w:name w:val="Cytat Znak"/>
    <w:link w:val="Cytat"/>
    <w:uiPriority w:val="29"/>
    <w:rPr>
      <w:rFonts w:ascii="Cambria" w:eastAsia="Times New Roman" w:hAnsi="Cambria"/>
      <w:i/>
      <w:iCs/>
      <w:color w:val="000000"/>
      <w:sz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pPr>
      <w:pBdr>
        <w:top w:val="single" w:sz="36" w:space="8" w:color="FF388C"/>
        <w:left w:val="single" w:sz="36" w:space="8" w:color="FF388C"/>
        <w:bottom w:val="single" w:sz="36" w:space="8" w:color="FF388C"/>
        <w:right w:val="single" w:sz="36" w:space="8" w:color="FF388C"/>
      </w:pBdr>
      <w:shd w:val="clear" w:color="auto" w:fill="FF388C"/>
      <w:spacing w:before="200" w:after="280" w:line="300" w:lineRule="auto"/>
      <w:ind w:left="936" w:right="936"/>
      <w:jc w:val="center"/>
    </w:pPr>
    <w:rPr>
      <w:rFonts w:eastAsia="Times New Roman"/>
      <w:b/>
      <w:bCs/>
      <w:i/>
      <w:iCs/>
      <w:color w:val="FFFFFF"/>
      <w:sz w:val="21"/>
      <w:lang w:eastAsia="pl-PL"/>
    </w:rPr>
  </w:style>
  <w:style w:type="table" w:styleId="Tabela-Siatka">
    <w:name w:val="Table Grid"/>
    <w:basedOn w:val="Standardowy"/>
    <w:uiPriority w:val="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320"/>
        <w:tab w:val="right" w:pos="8640"/>
      </w:tabs>
      <w:spacing w:line="264" w:lineRule="auto"/>
    </w:pPr>
    <w:rPr>
      <w:sz w:val="21"/>
      <w:lang w:eastAsia="pl-PL"/>
    </w:rPr>
  </w:style>
  <w:style w:type="character" w:customStyle="1" w:styleId="NagwekZnak">
    <w:name w:val="Nagłówek Znak"/>
    <w:link w:val="Nagwek"/>
    <w:uiPriority w:val="99"/>
    <w:rPr>
      <w:rFonts w:cs="Times New Roman"/>
      <w:color w:val="000000"/>
      <w:szCs w:val="20"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320"/>
        <w:tab w:val="right" w:pos="8640"/>
      </w:tabs>
      <w:spacing w:line="264" w:lineRule="auto"/>
    </w:pPr>
    <w:rPr>
      <w:sz w:val="21"/>
      <w:lang w:eastAsia="pl-PL"/>
    </w:rPr>
  </w:style>
  <w:style w:type="character" w:customStyle="1" w:styleId="StopkaZnak">
    <w:name w:val="Stopka Znak"/>
    <w:link w:val="Stopka"/>
    <w:uiPriority w:val="99"/>
    <w:rPr>
      <w:rFonts w:cs="Times New Roman"/>
      <w:color w:val="00000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line="264" w:lineRule="auto"/>
    </w:pPr>
    <w:rPr>
      <w:rFonts w:ascii="Tahoma" w:hAnsi="Tahoma" w:cs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uiPriority w:val="99"/>
    <w:semiHidden/>
    <w:rPr>
      <w:rFonts w:ascii="Tahoma" w:hAnsi="Tahoma" w:cs="Tahoma"/>
      <w:color w:val="000000"/>
      <w:sz w:val="16"/>
      <w:szCs w:val="16"/>
    </w:rPr>
  </w:style>
  <w:style w:type="paragraph" w:styleId="Legenda">
    <w:name w:val="caption"/>
    <w:basedOn w:val="Normalny"/>
    <w:next w:val="Normalny"/>
    <w:uiPriority w:val="35"/>
    <w:qFormat/>
    <w:pPr>
      <w:spacing w:line="240" w:lineRule="auto"/>
    </w:pPr>
    <w:rPr>
      <w:rFonts w:eastAsia="Times New Roman"/>
      <w:b/>
      <w:bCs/>
      <w:smallCaps/>
      <w:color w:val="666666"/>
      <w:spacing w:val="6"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Pr>
      <w:sz w:val="22"/>
      <w:szCs w:val="22"/>
    </w:rPr>
  </w:style>
  <w:style w:type="paragraph" w:styleId="Tekstblokowy">
    <w:name w:val="Block Text"/>
    <w:aliases w:val="Cytat blokowy"/>
    <w:uiPriority w:val="40"/>
    <w:pPr>
      <w:pBdr>
        <w:top w:val="single" w:sz="2" w:space="10" w:color="FF87B9"/>
        <w:bottom w:val="single" w:sz="24" w:space="10" w:color="FF87B9"/>
      </w:pBdr>
      <w:spacing w:after="280"/>
      <w:ind w:left="1440" w:right="1440"/>
      <w:jc w:val="both"/>
    </w:pPr>
    <w:rPr>
      <w:rFonts w:eastAsia="Times New Roman"/>
      <w:color w:val="FFFFFF"/>
      <w:sz w:val="28"/>
      <w:szCs w:val="28"/>
    </w:rPr>
  </w:style>
  <w:style w:type="paragraph" w:styleId="Listapunktowana">
    <w:name w:val="List Bullet"/>
    <w:basedOn w:val="Normalny"/>
    <w:uiPriority w:val="6"/>
    <w:unhideWhenUsed/>
    <w:pPr>
      <w:numPr>
        <w:numId w:val="1"/>
      </w:numPr>
      <w:spacing w:after="0" w:line="264" w:lineRule="auto"/>
      <w:contextualSpacing/>
    </w:pPr>
    <w:rPr>
      <w:sz w:val="21"/>
      <w:lang w:eastAsia="pl-PL"/>
    </w:rPr>
  </w:style>
  <w:style w:type="paragraph" w:styleId="Listapunktowana2">
    <w:name w:val="List Bullet 2"/>
    <w:basedOn w:val="Normalny"/>
    <w:uiPriority w:val="6"/>
    <w:unhideWhenUsed/>
    <w:pPr>
      <w:numPr>
        <w:numId w:val="2"/>
      </w:numPr>
      <w:spacing w:after="0" w:line="264" w:lineRule="auto"/>
    </w:pPr>
    <w:rPr>
      <w:sz w:val="21"/>
      <w:lang w:eastAsia="pl-PL"/>
    </w:rPr>
  </w:style>
  <w:style w:type="paragraph" w:styleId="Listapunktowana3">
    <w:name w:val="List Bullet 3"/>
    <w:basedOn w:val="Normalny"/>
    <w:uiPriority w:val="6"/>
    <w:unhideWhenUsed/>
    <w:pPr>
      <w:numPr>
        <w:numId w:val="3"/>
      </w:numPr>
      <w:spacing w:after="0" w:line="264" w:lineRule="auto"/>
    </w:pPr>
    <w:rPr>
      <w:sz w:val="21"/>
      <w:lang w:eastAsia="pl-PL"/>
    </w:rPr>
  </w:style>
  <w:style w:type="paragraph" w:styleId="Listapunktowana4">
    <w:name w:val="List Bullet 4"/>
    <w:basedOn w:val="Normalny"/>
    <w:uiPriority w:val="6"/>
    <w:unhideWhenUsed/>
    <w:pPr>
      <w:numPr>
        <w:numId w:val="4"/>
      </w:numPr>
      <w:spacing w:after="0" w:line="264" w:lineRule="auto"/>
    </w:pPr>
    <w:rPr>
      <w:sz w:val="21"/>
      <w:lang w:eastAsia="pl-PL"/>
    </w:rPr>
  </w:style>
  <w:style w:type="paragraph" w:styleId="Listapunktowana5">
    <w:name w:val="List Bullet 5"/>
    <w:basedOn w:val="Normalny"/>
    <w:uiPriority w:val="6"/>
    <w:unhideWhenUsed/>
    <w:pPr>
      <w:numPr>
        <w:numId w:val="5"/>
      </w:numPr>
      <w:spacing w:after="0" w:line="264" w:lineRule="auto"/>
    </w:pPr>
    <w:rPr>
      <w:sz w:val="21"/>
      <w:lang w:eastAsia="pl-PL"/>
    </w:rPr>
  </w:style>
  <w:style w:type="paragraph" w:styleId="Spistreci1">
    <w:name w:val="toc 1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</w:pPr>
    <w:rPr>
      <w:smallCaps/>
      <w:color w:val="E40059"/>
      <w:sz w:val="21"/>
      <w:lang w:eastAsia="pl-PL"/>
    </w:rPr>
  </w:style>
  <w:style w:type="paragraph" w:styleId="Spistreci2">
    <w:name w:val="toc 2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216"/>
    </w:pPr>
    <w:rPr>
      <w:smallCaps/>
      <w:sz w:val="21"/>
      <w:lang w:eastAsia="pl-PL"/>
    </w:rPr>
  </w:style>
  <w:style w:type="paragraph" w:styleId="Spistreci3">
    <w:name w:val="toc 3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446"/>
    </w:pPr>
    <w:rPr>
      <w:smallCaps/>
      <w:sz w:val="21"/>
      <w:lang w:eastAsia="pl-PL"/>
    </w:rPr>
  </w:style>
  <w:style w:type="paragraph" w:styleId="Spistreci4">
    <w:name w:val="toc 4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662"/>
    </w:pPr>
    <w:rPr>
      <w:smallCaps/>
      <w:sz w:val="21"/>
      <w:lang w:eastAsia="pl-PL"/>
    </w:rPr>
  </w:style>
  <w:style w:type="paragraph" w:styleId="Spistreci5">
    <w:name w:val="toc 5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878"/>
    </w:pPr>
    <w:rPr>
      <w:smallCaps/>
      <w:sz w:val="21"/>
      <w:lang w:eastAsia="pl-PL"/>
    </w:rPr>
  </w:style>
  <w:style w:type="paragraph" w:styleId="Spistreci6">
    <w:name w:val="toc 6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094"/>
    </w:pPr>
    <w:rPr>
      <w:smallCaps/>
      <w:sz w:val="21"/>
      <w:lang w:eastAsia="pl-PL"/>
    </w:rPr>
  </w:style>
  <w:style w:type="paragraph" w:styleId="Spistreci7">
    <w:name w:val="toc 7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325"/>
    </w:pPr>
    <w:rPr>
      <w:smallCaps/>
      <w:sz w:val="21"/>
      <w:lang w:eastAsia="pl-PL"/>
    </w:rPr>
  </w:style>
  <w:style w:type="paragraph" w:styleId="Spistreci8">
    <w:name w:val="toc 8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540"/>
    </w:pPr>
    <w:rPr>
      <w:smallCaps/>
      <w:sz w:val="21"/>
      <w:lang w:eastAsia="pl-PL"/>
    </w:rPr>
  </w:style>
  <w:style w:type="paragraph" w:styleId="Spistreci9">
    <w:name w:val="toc 9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760"/>
    </w:pPr>
    <w:rPr>
      <w:smallCaps/>
      <w:sz w:val="21"/>
      <w:lang w:eastAsia="pl-PL"/>
    </w:rPr>
  </w:style>
  <w:style w:type="character" w:styleId="Hipercze">
    <w:name w:val="Hyperlink"/>
    <w:uiPriority w:val="99"/>
    <w:semiHidden/>
    <w:unhideWhenUsed/>
    <w:rPr>
      <w:color w:val="000000"/>
      <w:u w:val="single"/>
    </w:rPr>
  </w:style>
  <w:style w:type="character" w:styleId="Tytuksiki">
    <w:name w:val="Book Title"/>
    <w:uiPriority w:val="33"/>
    <w:qFormat/>
    <w:rPr>
      <w:b/>
      <w:bCs/>
      <w:caps w:val="0"/>
      <w:smallCaps/>
      <w:spacing w:val="10"/>
    </w:rPr>
  </w:style>
  <w:style w:type="character" w:styleId="Wyrnienieintensywne">
    <w:name w:val="Intense Emphasis"/>
    <w:uiPriority w:val="21"/>
    <w:qFormat/>
    <w:rPr>
      <w:b/>
      <w:bCs/>
      <w:i/>
      <w:iCs/>
      <w:color w:val="000000"/>
    </w:rPr>
  </w:style>
  <w:style w:type="character" w:styleId="Odwoanieintensywne">
    <w:name w:val="Intense Reference"/>
    <w:uiPriority w:val="32"/>
    <w:qFormat/>
    <w:rPr>
      <w:b/>
      <w:bCs/>
      <w:smallCaps/>
      <w:color w:val="000000"/>
      <w:spacing w:val="5"/>
      <w:u w:val="single"/>
    </w:rPr>
  </w:style>
  <w:style w:type="character" w:styleId="Wyrnieniedelikatne">
    <w:name w:val="Subtle Emphasis"/>
    <w:uiPriority w:val="19"/>
    <w:qFormat/>
    <w:rPr>
      <w:i/>
      <w:iCs/>
      <w:color w:val="000000"/>
    </w:rPr>
  </w:style>
  <w:style w:type="character" w:styleId="Odwoaniedelikatne">
    <w:name w:val="Subtle Reference"/>
    <w:uiPriority w:val="31"/>
    <w:qFormat/>
    <w:rPr>
      <w:smallCaps/>
      <w:color w:val="000000"/>
      <w:u w:val="single"/>
    </w:rPr>
  </w:style>
  <w:style w:type="paragraph" w:styleId="Zwrotpoegnalny">
    <w:name w:val="Closing"/>
    <w:basedOn w:val="Normalny"/>
    <w:link w:val="ZwrotpoegnalnyZnak"/>
    <w:uiPriority w:val="5"/>
    <w:unhideWhenUsed/>
    <w:pPr>
      <w:spacing w:before="480" w:after="960" w:line="264" w:lineRule="auto"/>
      <w:contextualSpacing/>
    </w:pPr>
    <w:rPr>
      <w:b/>
      <w:color w:val="666666"/>
      <w:sz w:val="21"/>
      <w:lang w:eastAsia="pl-PL"/>
    </w:rPr>
  </w:style>
  <w:style w:type="character" w:customStyle="1" w:styleId="ZwrotpoegnalnyZnak">
    <w:name w:val="Zwrot pożegnalny Znak"/>
    <w:link w:val="Zwrotpoegnalny"/>
    <w:uiPriority w:val="5"/>
    <w:rPr>
      <w:b/>
      <w:color w:val="000000"/>
      <w:sz w:val="21"/>
    </w:rPr>
  </w:style>
  <w:style w:type="paragraph" w:customStyle="1" w:styleId="Adresodbiorcy">
    <w:name w:val="Adres odbiorcy"/>
    <w:basedOn w:val="Bezodstpw"/>
    <w:link w:val="Adresodbiorcyznak"/>
    <w:uiPriority w:val="5"/>
    <w:qFormat/>
    <w:pPr>
      <w:spacing w:after="360"/>
      <w:contextualSpacing/>
    </w:pPr>
    <w:rPr>
      <w:color w:val="666666"/>
      <w:sz w:val="21"/>
    </w:rPr>
  </w:style>
  <w:style w:type="paragraph" w:styleId="Zwrotgrzecznociowy">
    <w:name w:val="Salutation"/>
    <w:basedOn w:val="Bezodstpw"/>
    <w:next w:val="Normalny"/>
    <w:link w:val="ZwrotgrzecznociowyZnak"/>
    <w:uiPriority w:val="6"/>
    <w:unhideWhenUsed/>
    <w:qFormat/>
    <w:pPr>
      <w:spacing w:before="480" w:after="320"/>
      <w:contextualSpacing/>
    </w:pPr>
    <w:rPr>
      <w:b/>
      <w:color w:val="666666"/>
      <w:sz w:val="21"/>
    </w:rPr>
  </w:style>
  <w:style w:type="character" w:customStyle="1" w:styleId="ZwrotgrzecznociowyZnak">
    <w:name w:val="Zwrot grzecznościowy Znak"/>
    <w:link w:val="Zwrotgrzecznociowy"/>
    <w:uiPriority w:val="6"/>
    <w:rPr>
      <w:b/>
      <w:color w:val="000000"/>
      <w:sz w:val="21"/>
    </w:rPr>
  </w:style>
  <w:style w:type="paragraph" w:customStyle="1" w:styleId="Adresnadawcy">
    <w:name w:val="Adres nadawcy"/>
    <w:basedOn w:val="Bezodstpw"/>
    <w:uiPriority w:val="2"/>
    <w:qFormat/>
    <w:pPr>
      <w:spacing w:after="360"/>
      <w:contextualSpacing/>
    </w:pPr>
  </w:style>
  <w:style w:type="paragraph" w:styleId="Podtytu">
    <w:name w:val="Subtitle"/>
    <w:basedOn w:val="Normalny"/>
    <w:next w:val="Normalny"/>
    <w:link w:val="PodtytuZnak"/>
    <w:uiPriority w:val="11"/>
    <w:qFormat/>
    <w:pPr>
      <w:numPr>
        <w:ilvl w:val="1"/>
      </w:numPr>
      <w:spacing w:line="264" w:lineRule="auto"/>
    </w:pPr>
    <w:rPr>
      <w:rFonts w:eastAsia="Times New Roman"/>
      <w:iCs/>
      <w:color w:val="666666"/>
      <w:sz w:val="32"/>
      <w:szCs w:val="32"/>
      <w:lang w:eastAsia="pl-PL"/>
    </w:rPr>
  </w:style>
  <w:style w:type="character" w:customStyle="1" w:styleId="PodtytuZnak">
    <w:name w:val="Podtytuł Znak"/>
    <w:link w:val="Podtytu"/>
    <w:uiPriority w:val="11"/>
    <w:rPr>
      <w:rFonts w:eastAsia="Times New Roman" w:cs="Times New Roman"/>
      <w:iCs/>
      <w:color w:val="000000"/>
      <w:sz w:val="32"/>
      <w:szCs w:val="32"/>
    </w:rPr>
  </w:style>
  <w:style w:type="paragraph" w:styleId="Tytu">
    <w:name w:val="Title"/>
    <w:basedOn w:val="Normalny"/>
    <w:next w:val="Normalny"/>
    <w:link w:val="TytuZnak"/>
    <w:uiPriority w:val="10"/>
    <w:qFormat/>
    <w:rsid w:val="008D3515"/>
    <w:pPr>
      <w:spacing w:after="0" w:line="240" w:lineRule="auto"/>
      <w:contextualSpacing/>
    </w:pPr>
    <w:rPr>
      <w:rFonts w:ascii="Cambria" w:eastAsia="Times New Roman" w:hAnsi="Cambria"/>
      <w:color w:val="666666"/>
      <w:kern w:val="28"/>
      <w:sz w:val="72"/>
      <w:szCs w:val="80"/>
      <w:lang w:eastAsia="pl-PL"/>
    </w:rPr>
  </w:style>
  <w:style w:type="character" w:customStyle="1" w:styleId="TytuZnak">
    <w:name w:val="Tytuł Znak"/>
    <w:link w:val="Tytu"/>
    <w:uiPriority w:val="10"/>
    <w:rsid w:val="008D3515"/>
    <w:rPr>
      <w:rFonts w:ascii="Cambria" w:eastAsia="Times New Roman" w:hAnsi="Cambria" w:cs="Times New Roman"/>
      <w:color w:val="666666"/>
      <w:kern w:val="28"/>
      <w:sz w:val="72"/>
      <w:szCs w:val="80"/>
    </w:rPr>
  </w:style>
  <w:style w:type="paragraph" w:styleId="Data">
    <w:name w:val="Date"/>
    <w:basedOn w:val="Normalny"/>
    <w:next w:val="Normalny"/>
    <w:link w:val="DataZnak"/>
    <w:uiPriority w:val="99"/>
    <w:semiHidden/>
    <w:unhideWhenUsed/>
    <w:pPr>
      <w:spacing w:line="264" w:lineRule="auto"/>
    </w:pPr>
    <w:rPr>
      <w:sz w:val="21"/>
      <w:lang w:eastAsia="pl-PL"/>
    </w:rPr>
  </w:style>
  <w:style w:type="character" w:customStyle="1" w:styleId="DataZnak">
    <w:name w:val="Data Znak"/>
    <w:link w:val="Data"/>
    <w:uiPriority w:val="99"/>
    <w:semiHidden/>
    <w:rPr>
      <w:rFonts w:cs="Times New Roman"/>
      <w:color w:val="000000"/>
      <w:szCs w:val="20"/>
    </w:rPr>
  </w:style>
  <w:style w:type="character" w:styleId="Tekstzastpczy">
    <w:name w:val="Placeholder Text"/>
    <w:uiPriority w:val="99"/>
    <w:unhideWhenUsed/>
    <w:rPr>
      <w:color w:val="808080"/>
    </w:rPr>
  </w:style>
  <w:style w:type="paragraph" w:styleId="Podpis">
    <w:name w:val="Signature"/>
    <w:basedOn w:val="Normalny"/>
    <w:link w:val="PodpisZnak"/>
    <w:uiPriority w:val="99"/>
    <w:unhideWhenUsed/>
    <w:pPr>
      <w:spacing w:line="264" w:lineRule="auto"/>
      <w:contextualSpacing/>
    </w:pPr>
    <w:rPr>
      <w:sz w:val="21"/>
      <w:lang w:eastAsia="pl-PL"/>
    </w:rPr>
  </w:style>
  <w:style w:type="character" w:customStyle="1" w:styleId="PodpisZnak">
    <w:name w:val="Podpis Znak"/>
    <w:link w:val="Podpis"/>
    <w:uiPriority w:val="99"/>
    <w:rPr>
      <w:rFonts w:cs="Times New Roman"/>
      <w:color w:val="000000"/>
      <w:szCs w:val="20"/>
    </w:rPr>
  </w:style>
  <w:style w:type="table" w:customStyle="1" w:styleId="Styl6">
    <w:name w:val="Styl 6"/>
    <w:basedOn w:val="Standardowy"/>
    <w:uiPriority w:val="26"/>
    <w:rPr>
      <w:rFonts w:eastAsia="Times New Roman"/>
      <w:color w:val="000000"/>
    </w:rPr>
    <w:tblPr>
      <w:tblInd w:w="0" w:type="dxa"/>
      <w:tblBorders>
        <w:top w:val="single" w:sz="4" w:space="0" w:color="FF388C"/>
        <w:left w:val="single" w:sz="4" w:space="0" w:color="FF388C"/>
        <w:bottom w:val="single" w:sz="4" w:space="0" w:color="FF388C"/>
        <w:right w:val="single" w:sz="4" w:space="0" w:color="FF388C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D7E7"/>
    </w:tcPr>
    <w:tblStylePr w:type="firstRow">
      <w:rPr>
        <w:b/>
        <w:bCs/>
        <w:color w:val="666666"/>
      </w:rPr>
      <w:tblPr/>
      <w:tcPr>
        <w:shd w:val="clear" w:color="auto" w:fill="FFEBF3"/>
      </w:tcPr>
    </w:tblStylePr>
    <w:tblStylePr w:type="lastRow">
      <w:rPr>
        <w:b/>
        <w:bCs/>
        <w:color w:val="FFFFFF"/>
      </w:rPr>
      <w:tblPr/>
      <w:tcPr>
        <w:shd w:val="clear" w:color="auto" w:fill="FF388C"/>
      </w:tcPr>
    </w:tblStylePr>
    <w:tblStylePr w:type="firstCol">
      <w:rPr>
        <w:b/>
        <w:bCs/>
        <w:color w:val="666666"/>
      </w:rPr>
    </w:tblStylePr>
    <w:tblStylePr w:type="lastCol">
      <w:rPr>
        <w:color w:val="000000"/>
      </w:rPr>
    </w:tblStylePr>
  </w:style>
  <w:style w:type="paragraph" w:customStyle="1" w:styleId="Tekstdaty">
    <w:name w:val="Tekst daty"/>
    <w:basedOn w:val="Normalny"/>
    <w:uiPriority w:val="35"/>
    <w:pPr>
      <w:spacing w:before="720" w:line="264" w:lineRule="auto"/>
      <w:contextualSpacing/>
    </w:pPr>
    <w:rPr>
      <w:sz w:val="21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</w:style>
  <w:style w:type="paragraph" w:styleId="Akapitzlist">
    <w:name w:val="List Paragraph"/>
    <w:basedOn w:val="Normalny"/>
    <w:uiPriority w:val="34"/>
    <w:qFormat/>
    <w:pPr>
      <w:spacing w:line="240" w:lineRule="auto"/>
      <w:ind w:left="720" w:hanging="288"/>
      <w:contextualSpacing/>
    </w:pPr>
    <w:rPr>
      <w:color w:val="666666"/>
      <w:sz w:val="21"/>
      <w:lang w:eastAsia="pl-PL"/>
    </w:rPr>
  </w:style>
  <w:style w:type="character" w:customStyle="1" w:styleId="CytatintensywnyZnak">
    <w:name w:val="Cytat intensywny Znak"/>
    <w:link w:val="Cytatintensywny"/>
    <w:uiPriority w:val="30"/>
    <w:rPr>
      <w:rFonts w:eastAsia="Times New Roman"/>
      <w:b/>
      <w:bCs/>
      <w:i/>
      <w:iCs/>
      <w:color w:val="000000"/>
      <w:sz w:val="21"/>
      <w:shd w:val="clear" w:color="auto" w:fill="FF388C"/>
    </w:rPr>
  </w:style>
  <w:style w:type="paragraph" w:styleId="Nagwekspisutreci">
    <w:name w:val="TOC Heading"/>
    <w:basedOn w:val="Nagwek1"/>
    <w:next w:val="Normalny"/>
    <w:uiPriority w:val="39"/>
    <w:qFormat/>
    <w:pPr>
      <w:spacing w:before="480" w:line="264" w:lineRule="auto"/>
      <w:outlineLvl w:val="9"/>
    </w:pPr>
    <w:rPr>
      <w:b/>
      <w:color w:val="000000"/>
      <w:sz w:val="28"/>
    </w:rPr>
  </w:style>
  <w:style w:type="paragraph" w:customStyle="1" w:styleId="Imiinazwisko">
    <w:name w:val="Imię i nazwisko"/>
    <w:basedOn w:val="Tytu"/>
    <w:qFormat/>
    <w:rPr>
      <w:b/>
      <w:sz w:val="28"/>
      <w:szCs w:val="28"/>
    </w:rPr>
  </w:style>
  <w:style w:type="character" w:customStyle="1" w:styleId="Adresodbiorcyznak">
    <w:name w:val="Adres odbiorcy (znak)"/>
    <w:link w:val="Adresodbiorcy"/>
    <w:uiPriority w:val="5"/>
    <w:locked/>
    <w:rPr>
      <w:color w:val="000000"/>
      <w:sz w:val="21"/>
    </w:rPr>
  </w:style>
  <w:style w:type="table" w:styleId="Jasnalistaakcent6">
    <w:name w:val="Light List Accent 6"/>
    <w:basedOn w:val="Standardowy"/>
    <w:uiPriority w:val="46"/>
    <w:rsid w:val="00216359"/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redniasiatka3akcent2">
    <w:name w:val="Medium Grid 3 Accent 2"/>
    <w:basedOn w:val="Standardowy"/>
    <w:uiPriority w:val="42"/>
    <w:rsid w:val="00216359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Kolorowalistaakcent5">
    <w:name w:val="Colorful List Accent 5"/>
    <w:basedOn w:val="Standardowy"/>
    <w:uiPriority w:val="45"/>
    <w:rsid w:val="00AD0E2A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Jasnasiatkaakcent5">
    <w:name w:val="Light Grid Accent 5"/>
    <w:basedOn w:val="Standardowy"/>
    <w:uiPriority w:val="45"/>
    <w:rsid w:val="00AD0E2A"/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redniasiatka1akcent5">
    <w:name w:val="Medium Grid 1 Accent 5"/>
    <w:basedOn w:val="Standardowy"/>
    <w:uiPriority w:val="67"/>
    <w:rsid w:val="002411EC"/>
    <w:tblPr>
      <w:tblStyleRowBandSize w:val="1"/>
      <w:tblStyleColBandSize w:val="1"/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numbering" w:customStyle="1" w:styleId="Styl1">
    <w:name w:val="Styl1"/>
    <w:uiPriority w:val="99"/>
    <w:rsid w:val="00DC21B1"/>
    <w:pPr>
      <w:numPr>
        <w:numId w:val="11"/>
      </w:numPr>
    </w:pPr>
  </w:style>
  <w:style w:type="numbering" w:customStyle="1" w:styleId="Styl2">
    <w:name w:val="Styl2"/>
    <w:uiPriority w:val="99"/>
    <w:rsid w:val="00DC21B1"/>
    <w:pPr>
      <w:numPr>
        <w:numId w:val="1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728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9085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Microsoft%20Office\Templates\1045\AdjacencyMergeLetter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B79C4A-8F88-4FFE-8042-2F60AB9249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AdjacencyMergeLetter</Template>
  <TotalTime>51</TotalTime>
  <Pages>1</Pages>
  <Words>17</Words>
  <Characters>110</Characters>
  <Application>Microsoft Office Word</Application>
  <DocSecurity>0</DocSecurity>
  <Lines>9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Zadanie:</vt:lpstr>
    </vt:vector>
  </TitlesOfParts>
  <Company>Ovigo</Company>
  <LinksUpToDate>false</LinksUpToDate>
  <CharactersWithSpaces>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Zadanie:</dc:title>
  <dc:subject>Liczby i cyfry. Klasa 4</dc:subject>
  <dc:creator>Ania</dc:creator>
  <cp:keywords>Wyrażenie, suma, różnica, zapisywanie</cp:keywords>
  <cp:lastModifiedBy>Marcin Marek Kostera</cp:lastModifiedBy>
  <cp:revision>7</cp:revision>
  <cp:lastPrinted>2013-08-16T16:41:00Z</cp:lastPrinted>
  <dcterms:created xsi:type="dcterms:W3CDTF">2013-08-28T20:50:00Z</dcterms:created>
  <dcterms:modified xsi:type="dcterms:W3CDTF">2013-08-28T22:43:00Z</dcterms:modified>
</cp:coreProperties>
</file>